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E3BBE" w14:textId="77777777" w:rsidR="007F241D" w:rsidRPr="007472E7" w:rsidRDefault="007F241D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7472E7">
        <w:rPr>
          <w:rFonts w:ascii="Tahoma" w:hAnsi="Tahoma" w:cs="Tahoma"/>
          <w:b/>
          <w:bCs/>
          <w:szCs w:val="20"/>
        </w:rPr>
        <w:t>ДОГОВОР</w:t>
      </w:r>
    </w:p>
    <w:p w14:paraId="40594BEF" w14:textId="3B95C2E7" w:rsidR="0035346D" w:rsidRPr="007472E7" w:rsidRDefault="000A664A" w:rsidP="0041684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7472E7">
        <w:rPr>
          <w:rFonts w:ascii="Tahoma" w:hAnsi="Tahoma" w:cs="Tahoma"/>
          <w:b/>
          <w:bCs/>
          <w:szCs w:val="20"/>
        </w:rPr>
        <w:t xml:space="preserve">на </w:t>
      </w:r>
      <w:r w:rsidR="005D1389" w:rsidRPr="005D1389">
        <w:rPr>
          <w:rFonts w:ascii="Tahoma" w:hAnsi="Tahoma" w:cs="Tahoma"/>
          <w:b/>
          <w:bCs/>
          <w:szCs w:val="20"/>
        </w:rPr>
        <w:t xml:space="preserve">оказание услуг по рассылке SMS сообщений </w:t>
      </w:r>
      <w:r w:rsidR="005D1389" w:rsidRPr="005D1389">
        <w:rPr>
          <w:rFonts w:ascii="Tahoma" w:hAnsi="Tahoma" w:cs="Tahoma"/>
          <w:b/>
          <w:bCs/>
          <w:szCs w:val="20"/>
        </w:rPr>
        <w:br/>
      </w:r>
    </w:p>
    <w:p w14:paraId="351F8BDF" w14:textId="288457D3" w:rsidR="007F241D" w:rsidRPr="007472E7" w:rsidRDefault="007F241D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г. </w:t>
      </w:r>
      <w:r w:rsidR="0055631B" w:rsidRPr="007472E7">
        <w:rPr>
          <w:rFonts w:ascii="Tahoma" w:hAnsi="Tahoma" w:cs="Tahoma"/>
          <w:szCs w:val="20"/>
        </w:rPr>
        <w:t>Москва</w:t>
      </w:r>
      <w:r w:rsidRPr="007472E7">
        <w:rPr>
          <w:rFonts w:ascii="Tahoma" w:hAnsi="Tahoma" w:cs="Tahoma"/>
          <w:szCs w:val="20"/>
        </w:rPr>
        <w:tab/>
      </w:r>
      <w:r w:rsidRPr="007472E7">
        <w:rPr>
          <w:rFonts w:ascii="Tahoma" w:hAnsi="Tahoma" w:cs="Tahoma"/>
          <w:szCs w:val="20"/>
        </w:rPr>
        <w:tab/>
      </w:r>
      <w:r w:rsidRPr="007472E7">
        <w:rPr>
          <w:rFonts w:ascii="Tahoma" w:hAnsi="Tahoma" w:cs="Tahoma"/>
          <w:szCs w:val="20"/>
        </w:rPr>
        <w:tab/>
      </w:r>
      <w:r w:rsidRPr="007472E7">
        <w:rPr>
          <w:rFonts w:ascii="Tahoma" w:hAnsi="Tahoma" w:cs="Tahoma"/>
          <w:szCs w:val="20"/>
        </w:rPr>
        <w:tab/>
      </w:r>
      <w:r w:rsidRPr="007472E7">
        <w:rPr>
          <w:rFonts w:ascii="Tahoma" w:hAnsi="Tahoma" w:cs="Tahoma"/>
          <w:szCs w:val="20"/>
        </w:rPr>
        <w:tab/>
      </w:r>
      <w:r w:rsidRPr="007472E7">
        <w:rPr>
          <w:rFonts w:ascii="Tahoma" w:hAnsi="Tahoma" w:cs="Tahoma"/>
          <w:szCs w:val="20"/>
        </w:rPr>
        <w:tab/>
      </w:r>
      <w:r w:rsidRPr="007472E7">
        <w:rPr>
          <w:rFonts w:ascii="Tahoma" w:hAnsi="Tahoma" w:cs="Tahoma"/>
          <w:szCs w:val="20"/>
        </w:rPr>
        <w:tab/>
      </w:r>
      <w:proofErr w:type="gramStart"/>
      <w:r w:rsidRPr="007472E7">
        <w:rPr>
          <w:rFonts w:ascii="Tahoma" w:hAnsi="Tahoma" w:cs="Tahoma"/>
          <w:szCs w:val="20"/>
        </w:rPr>
        <w:tab/>
        <w:t>«</w:t>
      </w:r>
      <w:proofErr w:type="gramEnd"/>
      <w:r w:rsidRPr="007472E7">
        <w:rPr>
          <w:rFonts w:ascii="Tahoma" w:hAnsi="Tahoma" w:cs="Tahoma"/>
          <w:szCs w:val="20"/>
        </w:rPr>
        <w:t>___»_____________20</w:t>
      </w:r>
      <w:r w:rsidR="00612C28" w:rsidRPr="007472E7">
        <w:rPr>
          <w:rFonts w:ascii="Tahoma" w:hAnsi="Tahoma" w:cs="Tahoma"/>
          <w:szCs w:val="20"/>
        </w:rPr>
        <w:t>___</w:t>
      </w:r>
      <w:r w:rsidRPr="007472E7">
        <w:rPr>
          <w:rFonts w:ascii="Tahoma" w:hAnsi="Tahoma" w:cs="Tahoma"/>
          <w:szCs w:val="20"/>
        </w:rPr>
        <w:t xml:space="preserve"> г.</w:t>
      </w:r>
    </w:p>
    <w:p w14:paraId="0A247A27" w14:textId="77777777" w:rsidR="007F241D" w:rsidRPr="007472E7" w:rsidRDefault="007F241D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346ED567" w14:textId="101C8833" w:rsidR="007F241D" w:rsidRPr="007472E7" w:rsidRDefault="007F241D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7472E7">
        <w:rPr>
          <w:rFonts w:ascii="Tahoma" w:hAnsi="Tahoma" w:cs="Tahoma"/>
          <w:szCs w:val="20"/>
        </w:rPr>
        <w:t xml:space="preserve"> именуемое в дальнейшем </w:t>
      </w:r>
      <w:r w:rsidRPr="007472E7">
        <w:rPr>
          <w:rFonts w:ascii="Tahoma" w:hAnsi="Tahoma" w:cs="Tahoma"/>
          <w:b/>
          <w:szCs w:val="20"/>
        </w:rPr>
        <w:t>«Заказчик»</w:t>
      </w:r>
      <w:r w:rsidRPr="007472E7">
        <w:rPr>
          <w:rFonts w:ascii="Tahoma" w:hAnsi="Tahoma" w:cs="Tahoma"/>
          <w:szCs w:val="20"/>
        </w:rPr>
        <w:t xml:space="preserve">, в лице </w:t>
      </w:r>
      <w:r w:rsidRPr="007472E7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proofErr w:type="spellStart"/>
      <w:r w:rsidRPr="007472E7">
        <w:rPr>
          <w:rFonts w:ascii="Tahoma" w:eastAsia="Times New Roman" w:hAnsi="Tahoma" w:cs="Tahoma"/>
          <w:szCs w:val="20"/>
        </w:rPr>
        <w:t>Рахимовича</w:t>
      </w:r>
      <w:proofErr w:type="spellEnd"/>
      <w:r w:rsidRPr="007472E7">
        <w:rPr>
          <w:rFonts w:ascii="Tahoma" w:hAnsi="Tahoma" w:cs="Tahoma"/>
          <w:szCs w:val="20"/>
        </w:rPr>
        <w:t xml:space="preserve">, действующего на основании </w:t>
      </w:r>
      <w:r w:rsidR="007472E7" w:rsidRPr="007472E7">
        <w:rPr>
          <w:rFonts w:ascii="Tahoma" w:hAnsi="Tahoma" w:cs="Tahoma"/>
          <w:szCs w:val="20"/>
        </w:rPr>
        <w:t>доверенности б</w:t>
      </w:r>
      <w:r w:rsidRPr="007472E7">
        <w:rPr>
          <w:rFonts w:ascii="Tahoma" w:hAnsi="Tahoma" w:cs="Tahoma"/>
          <w:szCs w:val="20"/>
        </w:rPr>
        <w:t xml:space="preserve">/н от </w:t>
      </w:r>
      <w:r w:rsidR="00D961A4" w:rsidRPr="007472E7">
        <w:rPr>
          <w:rFonts w:ascii="Tahoma" w:hAnsi="Tahoma" w:cs="Tahoma"/>
          <w:szCs w:val="20"/>
        </w:rPr>
        <w:t>12.09</w:t>
      </w:r>
      <w:r w:rsidRPr="007472E7">
        <w:rPr>
          <w:rFonts w:ascii="Tahoma" w:hAnsi="Tahoma" w:cs="Tahoma"/>
          <w:szCs w:val="20"/>
        </w:rPr>
        <w:t>.20</w:t>
      </w:r>
      <w:r w:rsidR="00D961A4" w:rsidRPr="007472E7">
        <w:rPr>
          <w:rFonts w:ascii="Tahoma" w:hAnsi="Tahoma" w:cs="Tahoma"/>
          <w:szCs w:val="20"/>
        </w:rPr>
        <w:t>22</w:t>
      </w:r>
      <w:r w:rsidRPr="007472E7">
        <w:rPr>
          <w:rFonts w:ascii="Tahoma" w:hAnsi="Tahoma" w:cs="Tahoma"/>
          <w:szCs w:val="20"/>
        </w:rPr>
        <w:t xml:space="preserve"> г., с одной стороны, и</w:t>
      </w:r>
    </w:p>
    <w:p w14:paraId="1AFDA2D7" w14:textId="7D4F2FBC" w:rsidR="007F241D" w:rsidRPr="007472E7" w:rsidRDefault="00561DE0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b/>
          <w:bCs/>
          <w:szCs w:val="20"/>
        </w:rPr>
        <w:t>_____________________________</w:t>
      </w:r>
      <w:r w:rsidR="007F241D" w:rsidRPr="007472E7">
        <w:rPr>
          <w:rFonts w:ascii="Tahoma" w:hAnsi="Tahoma" w:cs="Tahoma"/>
          <w:b/>
          <w:bCs/>
          <w:szCs w:val="20"/>
        </w:rPr>
        <w:t>,</w:t>
      </w:r>
      <w:r w:rsidR="007F241D" w:rsidRPr="007472E7">
        <w:rPr>
          <w:rFonts w:ascii="Tahoma" w:hAnsi="Tahoma" w:cs="Tahoma"/>
          <w:szCs w:val="20"/>
        </w:rPr>
        <w:t xml:space="preserve"> именуемое в дальнейшем </w:t>
      </w:r>
      <w:r w:rsidR="007F241D" w:rsidRPr="007472E7">
        <w:rPr>
          <w:rFonts w:ascii="Tahoma" w:hAnsi="Tahoma" w:cs="Tahoma"/>
          <w:b/>
          <w:szCs w:val="20"/>
        </w:rPr>
        <w:t>«Исполнитель»</w:t>
      </w:r>
      <w:r w:rsidR="007F241D" w:rsidRPr="007472E7">
        <w:rPr>
          <w:rFonts w:ascii="Tahoma" w:hAnsi="Tahoma" w:cs="Tahoma"/>
          <w:szCs w:val="20"/>
        </w:rPr>
        <w:t xml:space="preserve">, в </w:t>
      </w:r>
      <w:r w:rsidRPr="007472E7">
        <w:rPr>
          <w:rFonts w:ascii="Tahoma" w:hAnsi="Tahoma" w:cs="Tahoma"/>
          <w:szCs w:val="20"/>
        </w:rPr>
        <w:t>________________________________</w:t>
      </w:r>
      <w:r w:rsidR="007F241D" w:rsidRPr="007472E7">
        <w:rPr>
          <w:rFonts w:ascii="Tahoma" w:hAnsi="Tahoma" w:cs="Tahoma"/>
          <w:szCs w:val="20"/>
        </w:rPr>
        <w:t xml:space="preserve">, действующего на основании </w:t>
      </w:r>
      <w:r w:rsidRPr="007472E7">
        <w:rPr>
          <w:rFonts w:ascii="Tahoma" w:hAnsi="Tahoma" w:cs="Tahoma"/>
          <w:szCs w:val="20"/>
        </w:rPr>
        <w:t>_______________________________</w:t>
      </w:r>
      <w:r w:rsidR="00342890" w:rsidRPr="007472E7">
        <w:rPr>
          <w:rFonts w:ascii="Tahoma" w:hAnsi="Tahoma" w:cs="Tahoma"/>
          <w:szCs w:val="20"/>
        </w:rPr>
        <w:t>,</w:t>
      </w:r>
      <w:r w:rsidR="007F241D" w:rsidRPr="007472E7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0F5CE474" w14:textId="77777777" w:rsidR="007F241D" w:rsidRPr="007472E7" w:rsidRDefault="007F241D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B50184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30081AD1" w14:textId="3807D617" w:rsidR="007F241D" w:rsidRPr="007472E7" w:rsidRDefault="007F241D" w:rsidP="007472E7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Исполнитель обязуется оказать услуги по рассылке </w:t>
      </w:r>
      <w:r w:rsidR="005D1389" w:rsidRPr="005D1389">
        <w:rPr>
          <w:rFonts w:ascii="Tahoma" w:hAnsi="Tahoma" w:cs="Tahoma"/>
          <w:szCs w:val="20"/>
        </w:rPr>
        <w:t>SMS</w:t>
      </w:r>
      <w:r w:rsidR="005D1389">
        <w:rPr>
          <w:rFonts w:ascii="Tahoma" w:hAnsi="Tahoma" w:cs="Tahoma"/>
          <w:szCs w:val="20"/>
        </w:rPr>
        <w:t xml:space="preserve"> </w:t>
      </w:r>
      <w:r w:rsidRPr="005D1389">
        <w:rPr>
          <w:rFonts w:ascii="Tahoma" w:hAnsi="Tahoma" w:cs="Tahoma"/>
          <w:szCs w:val="20"/>
        </w:rPr>
        <w:t>сообщений</w:t>
      </w:r>
      <w:r w:rsidRPr="007472E7">
        <w:rPr>
          <w:rFonts w:ascii="Tahoma" w:hAnsi="Tahoma" w:cs="Tahoma"/>
          <w:szCs w:val="20"/>
        </w:rPr>
        <w:t xml:space="preserve"> в соответствии с Техническим заданием Заказчика (далее – Задание, </w:t>
      </w:r>
      <w:r w:rsidRPr="007472E7">
        <w:rPr>
          <w:rFonts w:ascii="Tahoma" w:hAnsi="Tahoma" w:cs="Tahoma"/>
          <w:szCs w:val="20"/>
        </w:rPr>
        <w:fldChar w:fldCharType="begin"/>
      </w:r>
      <w:r w:rsidRPr="007472E7">
        <w:rPr>
          <w:rFonts w:ascii="Tahoma" w:hAnsi="Tahoma" w:cs="Tahoma"/>
          <w:szCs w:val="20"/>
        </w:rPr>
        <w:instrText xml:space="preserve"> REF _Ref328747268 \r \h  \* MERGEFORMAT </w:instrText>
      </w:r>
      <w:r w:rsidRPr="007472E7">
        <w:rPr>
          <w:rFonts w:ascii="Tahoma" w:hAnsi="Tahoma" w:cs="Tahoma"/>
          <w:szCs w:val="20"/>
        </w:rPr>
      </w:r>
      <w:r w:rsidRPr="007472E7">
        <w:rPr>
          <w:rFonts w:ascii="Tahoma" w:hAnsi="Tahoma" w:cs="Tahoma"/>
          <w:szCs w:val="20"/>
        </w:rPr>
        <w:fldChar w:fldCharType="separate"/>
      </w:r>
      <w:r w:rsidRPr="007472E7">
        <w:rPr>
          <w:rFonts w:ascii="Tahoma" w:hAnsi="Tahoma" w:cs="Tahoma"/>
          <w:szCs w:val="20"/>
        </w:rPr>
        <w:t xml:space="preserve">Приложение </w:t>
      </w:r>
      <w:r w:rsidRPr="007472E7">
        <w:rPr>
          <w:rFonts w:ascii="Tahoma" w:hAnsi="Tahoma" w:cs="Tahoma"/>
          <w:szCs w:val="20"/>
        </w:rPr>
        <w:fldChar w:fldCharType="end"/>
      </w:r>
      <w:r w:rsidRPr="007472E7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41F99320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14:paraId="1E8E0C3E" w14:textId="77777777" w:rsidR="007F241D" w:rsidRPr="007472E7" w:rsidRDefault="007F241D" w:rsidP="007472E7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14:paraId="4A78634A" w14:textId="77777777" w:rsidR="007F241D" w:rsidRPr="007472E7" w:rsidRDefault="007F241D" w:rsidP="007472E7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Pr="007472E7">
        <w:rPr>
          <w:rFonts w:ascii="Tahoma" w:hAnsi="Tahoma" w:cs="Tahoma"/>
          <w:szCs w:val="20"/>
        </w:rPr>
        <w:t>(Приложение №1</w:t>
      </w:r>
      <w:r w:rsidRPr="007472E7">
        <w:rPr>
          <w:rFonts w:ascii="Tahoma" w:hAnsi="Tahoma" w:cs="Tahoma"/>
          <w:szCs w:val="20"/>
        </w:rPr>
        <w:fldChar w:fldCharType="begin"/>
      </w:r>
      <w:r w:rsidRPr="007472E7">
        <w:rPr>
          <w:rFonts w:ascii="Tahoma" w:hAnsi="Tahoma" w:cs="Tahoma"/>
          <w:szCs w:val="20"/>
        </w:rPr>
        <w:instrText xml:space="preserve"> REF _Ref328747268 \r \h  \* MERGEFORMAT </w:instrText>
      </w:r>
      <w:r w:rsidRPr="007472E7">
        <w:rPr>
          <w:rFonts w:ascii="Tahoma" w:hAnsi="Tahoma" w:cs="Tahoma"/>
          <w:szCs w:val="20"/>
        </w:rPr>
      </w:r>
      <w:r w:rsidRPr="007472E7">
        <w:rPr>
          <w:rFonts w:ascii="Tahoma" w:hAnsi="Tahoma" w:cs="Tahoma"/>
          <w:szCs w:val="20"/>
        </w:rPr>
        <w:fldChar w:fldCharType="end"/>
      </w:r>
      <w:r w:rsidRPr="007472E7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7D065FA5" w14:textId="77777777" w:rsidR="00BE17D6" w:rsidRPr="007B0F19" w:rsidRDefault="00BE17D6" w:rsidP="00BE17D6">
      <w:pPr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14:paraId="4A864893" w14:textId="78903233" w:rsidR="007F241D" w:rsidRPr="007472E7" w:rsidRDefault="00BE17D6" w:rsidP="00BE17D6">
      <w:pPr>
        <w:pStyle w:val="afffa"/>
        <w:tabs>
          <w:tab w:val="left" w:pos="142"/>
          <w:tab w:val="left" w:pos="567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</w:t>
      </w:r>
      <w:r w:rsidR="007F241D" w:rsidRPr="007472E7">
        <w:rPr>
          <w:rFonts w:ascii="Tahoma" w:hAnsi="Tahoma" w:cs="Tahoma"/>
          <w:szCs w:val="20"/>
        </w:rPr>
        <w:t>.</w:t>
      </w:r>
    </w:p>
    <w:p w14:paraId="1C9B001A" w14:textId="77777777" w:rsidR="007F241D" w:rsidRPr="007472E7" w:rsidRDefault="007F241D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15FB0FA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6EEBA311" w14:textId="3F7E7882" w:rsidR="00BE17D6" w:rsidRPr="007B0F19" w:rsidRDefault="00BE17D6" w:rsidP="0045501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7B0F19">
        <w:rPr>
          <w:rFonts w:ascii="Tahoma" w:hAnsi="Tahoma" w:cs="Tahoma"/>
          <w:szCs w:val="20"/>
        </w:rPr>
        <w:t xml:space="preserve">Максимальная цена (стоимость) подлежащих оказанию Услуг по настоящему Договору составляет </w:t>
      </w:r>
      <w:r w:rsidR="00455018">
        <w:rPr>
          <w:rFonts w:ascii="Tahoma" w:hAnsi="Tahoma" w:cs="Tahoma"/>
          <w:szCs w:val="20"/>
        </w:rPr>
        <w:t>8 000 000</w:t>
      </w:r>
      <w:r w:rsidRPr="007B0F19">
        <w:rPr>
          <w:rFonts w:ascii="Tahoma" w:hAnsi="Tahoma" w:cs="Tahoma"/>
          <w:szCs w:val="20"/>
        </w:rPr>
        <w:t xml:space="preserve"> (</w:t>
      </w:r>
      <w:r w:rsidR="00455018">
        <w:rPr>
          <w:rFonts w:ascii="Tahoma" w:hAnsi="Tahoma" w:cs="Tahoma"/>
          <w:szCs w:val="20"/>
        </w:rPr>
        <w:t>восемь миллионов</w:t>
      </w:r>
      <w:r w:rsidRPr="007B0F19">
        <w:rPr>
          <w:rFonts w:ascii="Tahoma" w:hAnsi="Tahoma" w:cs="Tahoma"/>
          <w:szCs w:val="20"/>
        </w:rPr>
        <w:t>) рубл</w:t>
      </w:r>
      <w:r w:rsidR="005C52E8">
        <w:rPr>
          <w:rFonts w:ascii="Tahoma" w:hAnsi="Tahoma" w:cs="Tahoma"/>
          <w:szCs w:val="20"/>
        </w:rPr>
        <w:t>ей</w:t>
      </w:r>
      <w:r w:rsidRPr="007B0F19">
        <w:rPr>
          <w:rFonts w:ascii="Tahoma" w:hAnsi="Tahoma" w:cs="Tahoma"/>
          <w:szCs w:val="20"/>
        </w:rPr>
        <w:t xml:space="preserve"> </w:t>
      </w:r>
      <w:r w:rsidR="00455018">
        <w:rPr>
          <w:rFonts w:ascii="Tahoma" w:hAnsi="Tahoma" w:cs="Tahoma"/>
          <w:szCs w:val="20"/>
        </w:rPr>
        <w:t>00</w:t>
      </w:r>
      <w:r w:rsidRPr="007B0F19">
        <w:rPr>
          <w:rFonts w:ascii="Tahoma" w:hAnsi="Tahoma" w:cs="Tahoma"/>
          <w:szCs w:val="20"/>
        </w:rPr>
        <w:t xml:space="preserve"> копеек, в том числе НДС (20%) – </w:t>
      </w:r>
      <w:r w:rsidR="00455018">
        <w:rPr>
          <w:rFonts w:ascii="Tahoma" w:hAnsi="Tahoma" w:cs="Tahoma"/>
          <w:szCs w:val="20"/>
        </w:rPr>
        <w:t>1 333 333</w:t>
      </w:r>
      <w:r w:rsidRPr="007B0F19">
        <w:rPr>
          <w:rFonts w:ascii="Tahoma" w:hAnsi="Tahoma" w:cs="Tahoma"/>
          <w:szCs w:val="20"/>
        </w:rPr>
        <w:t xml:space="preserve"> (</w:t>
      </w:r>
      <w:r w:rsidR="00455018">
        <w:rPr>
          <w:rFonts w:ascii="Tahoma" w:hAnsi="Tahoma" w:cs="Tahoma"/>
          <w:szCs w:val="20"/>
        </w:rPr>
        <w:t>о</w:t>
      </w:r>
      <w:r w:rsidR="00455018" w:rsidRPr="00455018">
        <w:rPr>
          <w:rFonts w:ascii="Tahoma" w:hAnsi="Tahoma" w:cs="Tahoma"/>
          <w:szCs w:val="20"/>
        </w:rPr>
        <w:t>дин миллион триста тридцать три тысячи триста тридцать три</w:t>
      </w:r>
      <w:r w:rsidR="00455018">
        <w:rPr>
          <w:rFonts w:ascii="Tahoma" w:hAnsi="Tahoma" w:cs="Tahoma"/>
          <w:szCs w:val="20"/>
        </w:rPr>
        <w:t>) рубля 33</w:t>
      </w:r>
      <w:r w:rsidRPr="007B0F19">
        <w:rPr>
          <w:rFonts w:ascii="Tahoma" w:hAnsi="Tahoma" w:cs="Tahoma"/>
          <w:szCs w:val="20"/>
        </w:rPr>
        <w:t xml:space="preserve"> копе</w:t>
      </w:r>
      <w:r w:rsidR="005C52E8">
        <w:rPr>
          <w:rFonts w:ascii="Tahoma" w:hAnsi="Tahoma" w:cs="Tahoma"/>
          <w:szCs w:val="20"/>
        </w:rPr>
        <w:t>йк</w:t>
      </w:r>
      <w:r w:rsidR="00455018">
        <w:rPr>
          <w:rFonts w:ascii="Tahoma" w:hAnsi="Tahoma" w:cs="Tahoma"/>
          <w:szCs w:val="20"/>
        </w:rPr>
        <w:t>и</w:t>
      </w:r>
      <w:r w:rsidRPr="007B0F19">
        <w:rPr>
          <w:rFonts w:ascii="Tahoma" w:hAnsi="Tahoma" w:cs="Tahoma"/>
          <w:szCs w:val="20"/>
        </w:rPr>
        <w:t xml:space="preserve">, далее по тексту </w:t>
      </w:r>
      <w:r w:rsidRPr="007B0F19">
        <w:rPr>
          <w:rFonts w:ascii="Tahoma" w:hAnsi="Tahoma" w:cs="Tahoma"/>
          <w:b/>
          <w:szCs w:val="20"/>
        </w:rPr>
        <w:t xml:space="preserve">«Цена Услуг». </w:t>
      </w:r>
      <w:r w:rsidRPr="007B0F19">
        <w:rPr>
          <w:rFonts w:ascii="Tahoma" w:hAnsi="Tahoma" w:cs="Tahoma"/>
          <w:szCs w:val="20"/>
        </w:rPr>
        <w:t>Окончательная «Цена Услуг» формируется</w:t>
      </w:r>
      <w:r w:rsidRPr="007B0F19">
        <w:rPr>
          <w:rFonts w:ascii="Tahoma" w:hAnsi="Tahoma" w:cs="Tahoma"/>
          <w:b/>
          <w:szCs w:val="20"/>
        </w:rPr>
        <w:t xml:space="preserve"> </w:t>
      </w:r>
      <w:r w:rsidRPr="007B0F19">
        <w:rPr>
          <w:rFonts w:ascii="Tahoma" w:hAnsi="Tahoma" w:cs="Tahoma"/>
          <w:szCs w:val="20"/>
        </w:rPr>
        <w:t>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14:paraId="60DBC8F5" w14:textId="77777777" w:rsidR="00BE17D6" w:rsidRPr="007B0F19" w:rsidRDefault="00BE17D6" w:rsidP="00BE17D6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Цена единицы услуги указана в Приложении № 2 к Договору </w:t>
      </w:r>
      <w:r w:rsidRPr="00637FF8">
        <w:rPr>
          <w:rFonts w:ascii="Tahoma" w:hAnsi="Tahoma" w:cs="Tahoma"/>
          <w:szCs w:val="20"/>
        </w:rPr>
        <w:t>«Тарифы на оказываемые услуги»</w:t>
      </w:r>
      <w:r w:rsidRPr="007B0F19">
        <w:rPr>
          <w:rFonts w:ascii="Tahoma" w:hAnsi="Tahoma" w:cs="Tahoma"/>
          <w:szCs w:val="20"/>
        </w:rPr>
        <w:t>. Недопустимо при заключении и исполнении договора увеличение цены единицы услуги.</w:t>
      </w:r>
    </w:p>
    <w:p w14:paraId="6AB9584F" w14:textId="77777777" w:rsidR="00BE17D6" w:rsidRPr="007B0F19" w:rsidRDefault="00BE17D6" w:rsidP="00BE17D6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значение цены договора.</w:t>
      </w:r>
    </w:p>
    <w:bookmarkEnd w:id="0"/>
    <w:p w14:paraId="637DD1D2" w14:textId="77777777" w:rsidR="00BE17D6" w:rsidRPr="007B0F19" w:rsidRDefault="00BE17D6" w:rsidP="00BE17D6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14:paraId="3ACCF52E" w14:textId="6CE7608B" w:rsidR="007F241D" w:rsidRDefault="00BE17D6" w:rsidP="00BE17D6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="007F241D" w:rsidRPr="007472E7">
        <w:rPr>
          <w:rFonts w:ascii="Tahoma" w:hAnsi="Tahoma" w:cs="Tahoma"/>
          <w:szCs w:val="20"/>
        </w:rPr>
        <w:t>.</w:t>
      </w:r>
    </w:p>
    <w:p w14:paraId="59E72B99" w14:textId="77777777" w:rsidR="007472E7" w:rsidRDefault="007472E7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7326BAE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472E7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5459B8F1" w14:textId="77777777" w:rsidR="007F241D" w:rsidRPr="007472E7" w:rsidRDefault="007F241D" w:rsidP="007472E7">
      <w:pPr>
        <w:pStyle w:val="afffa"/>
        <w:numPr>
          <w:ilvl w:val="1"/>
          <w:numId w:val="9"/>
        </w:numPr>
        <w:tabs>
          <w:tab w:val="left" w:pos="567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</w:t>
      </w:r>
      <w:r w:rsidRPr="007472E7">
        <w:rPr>
          <w:rFonts w:ascii="Tahoma" w:hAnsi="Tahoma" w:cs="Tahoma"/>
          <w:szCs w:val="20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предоставления Заказчику полного комплекта документов на оплату по договору:</w:t>
      </w:r>
      <w:r w:rsidRPr="007472E7">
        <w:rPr>
          <w:rFonts w:ascii="Tahoma" w:eastAsia="Times New Roman" w:hAnsi="Tahoma" w:cs="Tahoma"/>
          <w:szCs w:val="20"/>
        </w:rPr>
        <w:t xml:space="preserve"> </w:t>
      </w:r>
    </w:p>
    <w:p w14:paraId="1118E160" w14:textId="77777777" w:rsidR="007F241D" w:rsidRPr="007472E7" w:rsidRDefault="007F241D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а) оригинал счета – 1 экз.;</w:t>
      </w:r>
    </w:p>
    <w:p w14:paraId="028AE1F7" w14:textId="77777777" w:rsidR="007F241D" w:rsidRPr="007472E7" w:rsidRDefault="007F241D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б) оригинал акта сдачи-приемки оказанных услуг </w:t>
      </w:r>
      <w:r w:rsidRPr="007472E7">
        <w:rPr>
          <w:rFonts w:ascii="Tahoma" w:hAnsi="Tahoma" w:cs="Tahoma"/>
          <w:bCs/>
          <w:color w:val="000000" w:themeColor="text1"/>
          <w:szCs w:val="20"/>
        </w:rPr>
        <w:t>или УПД</w:t>
      </w:r>
      <w:r w:rsidRPr="007472E7">
        <w:rPr>
          <w:rFonts w:ascii="Tahoma" w:eastAsia="Times New Roman" w:hAnsi="Tahoma" w:cs="Tahoma"/>
          <w:szCs w:val="20"/>
        </w:rPr>
        <w:t>, подписанного Сторонами – 2 экз.;</w:t>
      </w:r>
    </w:p>
    <w:p w14:paraId="250B7C27" w14:textId="77777777" w:rsidR="007F241D" w:rsidRPr="007472E7" w:rsidRDefault="007F241D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в) оригинал счета-фактуры – 1 экз.,</w:t>
      </w:r>
    </w:p>
    <w:p w14:paraId="44A69938" w14:textId="144FE1C2" w:rsidR="007F241D" w:rsidRPr="007472E7" w:rsidRDefault="004354A0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7472E7" w:rsidRPr="007472E7">
        <w:rPr>
          <w:rFonts w:ascii="Tahoma" w:eastAsia="Times New Roman" w:hAnsi="Tahoma" w:cs="Tahoma"/>
          <w:szCs w:val="20"/>
        </w:rPr>
        <w:t>иными способами,</w:t>
      </w:r>
      <w:r w:rsidRPr="007472E7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7472E7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пр.</w:t>
      </w:r>
    </w:p>
    <w:p w14:paraId="332D4941" w14:textId="4E07365C" w:rsidR="004354A0" w:rsidRPr="007472E7" w:rsidRDefault="004354A0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7472E7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 w:rsidRPr="007472E7"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 w:rsidRPr="007472E7"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 w:rsidRPr="007472E7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7472E7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7472E7">
        <w:rPr>
          <w:rFonts w:ascii="Tahoma" w:hAnsi="Tahoma" w:cs="Tahoma"/>
          <w:szCs w:val="20"/>
        </w:rPr>
        <w:t xml:space="preserve"> </w:t>
      </w:r>
    </w:p>
    <w:p w14:paraId="6B601B97" w14:textId="693174FA" w:rsidR="004354A0" w:rsidRPr="007472E7" w:rsidRDefault="004354A0" w:rsidP="007472E7">
      <w:pPr>
        <w:pStyle w:val="afffa"/>
        <w:tabs>
          <w:tab w:val="left" w:pos="567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7472E7">
        <w:rPr>
          <w:rFonts w:ascii="Tahoma" w:hAnsi="Tahoma" w:cs="Tahoma"/>
          <w:bCs/>
          <w:color w:val="000000"/>
          <w:szCs w:val="20"/>
        </w:rPr>
        <w:lastRenderedPageBreak/>
        <w:t xml:space="preserve">окончательный расчёт </w:t>
      </w:r>
      <w:r w:rsidRPr="007472E7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7472E7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</w:t>
      </w:r>
      <w:r w:rsidR="00097D71" w:rsidRPr="007472E7">
        <w:rPr>
          <w:rFonts w:ascii="Tahoma" w:hAnsi="Tahoma" w:cs="Tahoma"/>
          <w:color w:val="000000" w:themeColor="text1"/>
          <w:szCs w:val="20"/>
        </w:rPr>
        <w:t>ле путем передачи векселей и пр</w:t>
      </w:r>
      <w:r w:rsidRPr="007472E7">
        <w:rPr>
          <w:rFonts w:ascii="Tahoma" w:eastAsia="Times New Roman" w:hAnsi="Tahoma" w:cs="Tahoma"/>
          <w:i/>
          <w:szCs w:val="20"/>
        </w:rPr>
        <w:t xml:space="preserve">. </w:t>
      </w:r>
    </w:p>
    <w:p w14:paraId="30366E2C" w14:textId="77777777" w:rsidR="004354A0" w:rsidRPr="007472E7" w:rsidRDefault="004354A0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</w:p>
    <w:p w14:paraId="5BDBE1A4" w14:textId="77777777" w:rsidR="00813B82" w:rsidRPr="007472E7" w:rsidRDefault="00813B82" w:rsidP="007472E7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7472E7">
        <w:rPr>
          <w:rFonts w:ascii="Tahoma" w:eastAsia="Times New Roman" w:hAnsi="Tahoma" w:cs="Tahoma"/>
          <w:szCs w:val="20"/>
        </w:rPr>
        <w:t xml:space="preserve"> </w:t>
      </w:r>
    </w:p>
    <w:p w14:paraId="1D6C44B8" w14:textId="7D2C2DF4" w:rsidR="00813B82" w:rsidRPr="007472E7" w:rsidRDefault="00813B82" w:rsidP="007472E7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7472E7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7472E7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5D950F26" w14:textId="77777777" w:rsidR="00813B82" w:rsidRPr="007472E7" w:rsidRDefault="00813B82" w:rsidP="007472E7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A730982" w14:textId="77777777" w:rsidR="00813B82" w:rsidRPr="007472E7" w:rsidRDefault="00813B82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Style w:val="afff7"/>
          <w:rFonts w:ascii="Tahoma" w:eastAsia="Times New Roman" w:hAnsi="Tahoma" w:cs="Tahoma"/>
          <w:i/>
          <w:szCs w:val="20"/>
        </w:rPr>
        <w:footnoteReference w:id="1"/>
      </w:r>
      <w:r w:rsidRPr="007472E7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A409EDC" w14:textId="77777777" w:rsidR="00813B82" w:rsidRPr="007472E7" w:rsidRDefault="00813B82" w:rsidP="007472E7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C1B4792" w14:textId="77777777" w:rsidR="00813B82" w:rsidRPr="007472E7" w:rsidRDefault="00813B82" w:rsidP="007472E7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4D958A39" w14:textId="77777777" w:rsidR="00813B82" w:rsidRPr="007472E7" w:rsidRDefault="00813B82" w:rsidP="007472E7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CE492E8" w14:textId="77777777" w:rsidR="00813B82" w:rsidRPr="007472E7" w:rsidRDefault="00813B82" w:rsidP="007472E7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7E4C531" w14:textId="77777777" w:rsidR="00813B82" w:rsidRPr="007472E7" w:rsidRDefault="00813B82" w:rsidP="007472E7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E6DCCD4" w14:textId="22EBDADC" w:rsidR="00813B82" w:rsidRPr="007472E7" w:rsidRDefault="00813B82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6557CDA9" w14:textId="77777777" w:rsidR="00813B82" w:rsidRPr="007472E7" w:rsidRDefault="00813B82" w:rsidP="007472E7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9B4C4" w14:textId="77777777" w:rsidR="00813B82" w:rsidRPr="007472E7" w:rsidRDefault="00813B82" w:rsidP="007472E7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7C18C460" w14:textId="3180EC82" w:rsidR="00813B82" w:rsidRPr="007472E7" w:rsidRDefault="00813B82" w:rsidP="007472E7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D329CC5" w14:textId="77777777" w:rsidR="00813B82" w:rsidRPr="007472E7" w:rsidRDefault="00813B82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79B5222E" w14:textId="77777777" w:rsidR="00813B82" w:rsidRPr="007472E7" w:rsidRDefault="00813B82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4ED3F24" w14:textId="77777777" w:rsidR="00813B82" w:rsidRPr="007472E7" w:rsidRDefault="00813B82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C9C0872" w14:textId="77777777" w:rsidR="00813B82" w:rsidRPr="007472E7" w:rsidRDefault="00813B82" w:rsidP="007472E7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8FCB203" w14:textId="77777777" w:rsidR="00813B82" w:rsidRPr="007472E7" w:rsidRDefault="00813B82" w:rsidP="007472E7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71460A8F" w14:textId="3178CC70" w:rsidR="00813B82" w:rsidRPr="007472E7" w:rsidRDefault="00813B82" w:rsidP="007472E7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Обязанности, указанные в п.3.</w:t>
      </w:r>
      <w:r w:rsidR="006C41B2" w:rsidRPr="007472E7">
        <w:rPr>
          <w:rFonts w:ascii="Tahoma" w:eastAsia="Times New Roman" w:hAnsi="Tahoma" w:cs="Tahoma"/>
          <w:szCs w:val="20"/>
        </w:rPr>
        <w:t>5</w:t>
      </w:r>
      <w:r w:rsidRPr="007472E7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Договору.</w:t>
      </w:r>
    </w:p>
    <w:p w14:paraId="270FF840" w14:textId="77777777" w:rsidR="00813B82" w:rsidRPr="007472E7" w:rsidRDefault="00813B82" w:rsidP="007472E7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AB38319" w14:textId="77777777" w:rsidR="00813B82" w:rsidRPr="00637FF8" w:rsidRDefault="00813B82" w:rsidP="007472E7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472E7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3FA79D4B" w14:textId="77777777" w:rsidR="00637FF8" w:rsidRPr="007472E7" w:rsidRDefault="00637FF8" w:rsidP="00637FF8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</w:p>
    <w:p w14:paraId="6234A8BA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Срок оказания Услуг</w:t>
      </w:r>
    </w:p>
    <w:p w14:paraId="1939DCB0" w14:textId="7CE9730E" w:rsidR="007F241D" w:rsidRPr="007472E7" w:rsidRDefault="00F56726" w:rsidP="007472E7">
      <w:pPr>
        <w:widowControl w:val="0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Срок</w:t>
      </w:r>
      <w:r w:rsidR="007F241D" w:rsidRPr="007472E7">
        <w:rPr>
          <w:rFonts w:ascii="Tahoma" w:hAnsi="Tahoma" w:cs="Tahoma"/>
          <w:szCs w:val="20"/>
        </w:rPr>
        <w:t xml:space="preserve"> оказания Услуг:</w:t>
      </w:r>
      <w:r w:rsidRPr="007472E7">
        <w:rPr>
          <w:rFonts w:ascii="Tahoma" w:hAnsi="Tahoma" w:cs="Tahoma"/>
          <w:szCs w:val="20"/>
        </w:rPr>
        <w:t xml:space="preserve"> </w:t>
      </w:r>
      <w:r w:rsidR="00BE17D6">
        <w:rPr>
          <w:rFonts w:ascii="Tahoma" w:eastAsia="Times New Roman" w:hAnsi="Tahoma" w:cs="Tahoma"/>
          <w:szCs w:val="20"/>
        </w:rPr>
        <w:t>с даты заключения Д</w:t>
      </w:r>
      <w:r w:rsidR="00BE17D6" w:rsidRPr="007C1A84">
        <w:rPr>
          <w:rFonts w:ascii="Tahoma" w:eastAsia="Times New Roman" w:hAnsi="Tahoma" w:cs="Tahoma"/>
          <w:szCs w:val="20"/>
        </w:rPr>
        <w:t>оговора до 31.12.2024</w:t>
      </w:r>
      <w:r w:rsidR="00F53F64" w:rsidRPr="007472E7">
        <w:rPr>
          <w:rFonts w:ascii="Tahoma" w:hAnsi="Tahoma" w:cs="Tahoma"/>
          <w:bCs/>
          <w:szCs w:val="20"/>
        </w:rPr>
        <w:t>.</w:t>
      </w:r>
    </w:p>
    <w:p w14:paraId="5BD3FBBE" w14:textId="6CA1974F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7472E7" w:rsidRPr="007472E7">
        <w:rPr>
          <w:rFonts w:ascii="Tahoma" w:hAnsi="Tahoma" w:cs="Tahoma"/>
          <w:szCs w:val="20"/>
        </w:rPr>
        <w:t>со сроками,</w:t>
      </w:r>
      <w:r w:rsidRPr="007472E7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6E6D7D84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79751474" w14:textId="77777777" w:rsidR="007F241D" w:rsidRPr="007472E7" w:rsidRDefault="007F241D" w:rsidP="007472E7">
      <w:pPr>
        <w:pStyle w:val="afffd"/>
        <w:tabs>
          <w:tab w:val="left" w:pos="567"/>
          <w:tab w:val="num" w:pos="851"/>
        </w:tabs>
        <w:spacing w:after="0"/>
        <w:jc w:val="both"/>
        <w:rPr>
          <w:rFonts w:ascii="Tahoma" w:hAnsi="Tahoma" w:cs="Tahoma"/>
        </w:rPr>
      </w:pPr>
      <w:r w:rsidRPr="007472E7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B9EAEBD" w14:textId="77777777" w:rsidR="007F241D" w:rsidRPr="007472E7" w:rsidRDefault="007F241D" w:rsidP="007472E7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1A2413B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08ECF77D" w14:textId="23E8C202" w:rsidR="00604CDF" w:rsidRPr="007472E7" w:rsidRDefault="00604CDF" w:rsidP="007472E7">
      <w:pPr>
        <w:widowControl w:val="0"/>
        <w:numPr>
          <w:ilvl w:val="1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05DF361A" w14:textId="77777777" w:rsidR="00604CDF" w:rsidRPr="007472E7" w:rsidRDefault="00604CDF" w:rsidP="007472E7">
      <w:pPr>
        <w:pStyle w:val="afffa"/>
        <w:numPr>
          <w:ilvl w:val="2"/>
          <w:numId w:val="5"/>
        </w:numPr>
        <w:tabs>
          <w:tab w:val="clear" w:pos="2292"/>
          <w:tab w:val="num" w:pos="0"/>
          <w:tab w:val="left" w:pos="567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Исполнитель </w:t>
      </w:r>
      <w:r w:rsidRPr="007472E7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F2B460E" w14:textId="77777777" w:rsidR="00604CDF" w:rsidRPr="007472E7" w:rsidRDefault="00604CDF" w:rsidP="007472E7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A2B7349" w14:textId="77777777" w:rsidR="00604CDF" w:rsidRPr="007472E7" w:rsidRDefault="00604CDF" w:rsidP="007472E7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FF27617" w14:textId="77777777" w:rsidR="00604CDF" w:rsidRPr="007472E7" w:rsidRDefault="00604CDF" w:rsidP="007472E7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3A8F72B" w14:textId="77777777" w:rsidR="00604CDF" w:rsidRPr="007472E7" w:rsidRDefault="00604CDF" w:rsidP="007472E7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641F09E8" w14:textId="77777777" w:rsidR="00604CDF" w:rsidRPr="007472E7" w:rsidRDefault="00604CDF" w:rsidP="007472E7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5CBE898" w14:textId="36A225F4" w:rsidR="00604CDF" w:rsidRPr="007472E7" w:rsidRDefault="00604CDF" w:rsidP="007472E7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7472E7">
        <w:rPr>
          <w:rFonts w:ascii="Tahoma" w:hAnsi="Tahoma" w:cs="Tahoma"/>
          <w:szCs w:val="20"/>
        </w:rPr>
        <w:t>т.ч</w:t>
      </w:r>
      <w:proofErr w:type="spellEnd"/>
      <w:r w:rsidRPr="007472E7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25AB0890" w14:textId="77777777" w:rsidR="007F241D" w:rsidRPr="007472E7" w:rsidRDefault="007F241D" w:rsidP="007472E7">
      <w:pPr>
        <w:pStyle w:val="afffa"/>
        <w:numPr>
          <w:ilvl w:val="2"/>
          <w:numId w:val="5"/>
        </w:numPr>
        <w:tabs>
          <w:tab w:val="clear" w:pos="2292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Исполнитель обязан:</w:t>
      </w:r>
    </w:p>
    <w:p w14:paraId="2D7433FC" w14:textId="77777777" w:rsidR="007F241D" w:rsidRPr="007472E7" w:rsidRDefault="007F241D" w:rsidP="007472E7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14:paraId="5DFB22D0" w14:textId="77777777" w:rsidR="009B2408" w:rsidRPr="007472E7" w:rsidRDefault="007F241D" w:rsidP="007472E7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pacing w:val="-4"/>
          <w:szCs w:val="20"/>
        </w:rPr>
        <w:t>С</w:t>
      </w:r>
      <w:r w:rsidRPr="007472E7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14:paraId="06735E5B" w14:textId="77777777" w:rsidR="007F241D" w:rsidRPr="007472E7" w:rsidRDefault="007F241D" w:rsidP="007472E7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</w:t>
      </w:r>
      <w:proofErr w:type="spellStart"/>
      <w:r w:rsidRPr="007472E7">
        <w:rPr>
          <w:rFonts w:ascii="Tahoma" w:hAnsi="Tahoma" w:cs="Tahoma"/>
          <w:bCs/>
          <w:szCs w:val="20"/>
        </w:rPr>
        <w:t>Мск</w:t>
      </w:r>
      <w:proofErr w:type="spellEnd"/>
      <w:r w:rsidRPr="007472E7">
        <w:rPr>
          <w:rFonts w:ascii="Tahoma" w:hAnsi="Tahoma" w:cs="Tahoma"/>
          <w:bCs/>
          <w:szCs w:val="20"/>
        </w:rPr>
        <w:t xml:space="preserve">. </w:t>
      </w:r>
      <w:r w:rsidR="00901D33" w:rsidRPr="007472E7">
        <w:rPr>
          <w:rFonts w:ascii="Tahoma" w:hAnsi="Tahoma" w:cs="Tahoma"/>
          <w:bCs/>
          <w:szCs w:val="20"/>
        </w:rPr>
        <w:t xml:space="preserve">По получению статусов ежедневно, круглосуточно. </w:t>
      </w:r>
    </w:p>
    <w:p w14:paraId="12F785E7" w14:textId="77777777" w:rsidR="007F241D" w:rsidRPr="007472E7" w:rsidRDefault="007F241D" w:rsidP="007472E7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сетями операторов случаев.</w:t>
      </w:r>
    </w:p>
    <w:p w14:paraId="3CD8B547" w14:textId="77777777" w:rsidR="007F241D" w:rsidRPr="007472E7" w:rsidRDefault="007F241D" w:rsidP="007472E7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При рассылке Сообщений обеспечить:</w:t>
      </w:r>
    </w:p>
    <w:p w14:paraId="60AF2DC5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возможность </w:t>
      </w:r>
      <w:r w:rsidRPr="007472E7">
        <w:rPr>
          <w:rFonts w:ascii="Tahoma" w:hAnsi="Tahoma" w:cs="Tahoma"/>
          <w:szCs w:val="20"/>
        </w:rPr>
        <w:t>проверки статуса доставки С</w:t>
      </w:r>
      <w:r w:rsidRPr="007472E7">
        <w:rPr>
          <w:rFonts w:ascii="Tahoma" w:hAnsi="Tahoma" w:cs="Tahoma"/>
          <w:bCs/>
          <w:szCs w:val="20"/>
        </w:rPr>
        <w:t xml:space="preserve">ообщений, в </w:t>
      </w:r>
      <w:proofErr w:type="spellStart"/>
      <w:r w:rsidRPr="007472E7">
        <w:rPr>
          <w:rFonts w:ascii="Tahoma" w:hAnsi="Tahoma" w:cs="Tahoma"/>
          <w:bCs/>
          <w:szCs w:val="20"/>
        </w:rPr>
        <w:t>т.ч</w:t>
      </w:r>
      <w:proofErr w:type="spellEnd"/>
      <w:r w:rsidRPr="007472E7">
        <w:rPr>
          <w:rFonts w:ascii="Tahoma" w:hAnsi="Tahoma" w:cs="Tahoma"/>
          <w:bCs/>
          <w:szCs w:val="20"/>
        </w:rPr>
        <w:t xml:space="preserve">.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szCs w:val="20"/>
        </w:rPr>
        <w:t>;</w:t>
      </w:r>
    </w:p>
    <w:p w14:paraId="3B7BDB9F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14:paraId="19A542AC" w14:textId="77777777" w:rsidR="007F241D" w:rsidRPr="007472E7" w:rsidRDefault="00895438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 - сайт предприятия) </w:t>
      </w:r>
      <w:r w:rsidR="007F241D" w:rsidRPr="007472E7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="007F241D" w:rsidRPr="007472E7">
        <w:rPr>
          <w:rFonts w:ascii="Tahoma" w:hAnsi="Tahoma" w:cs="Tahoma"/>
          <w:bCs/>
          <w:szCs w:val="20"/>
          <w:lang w:val="en-US"/>
        </w:rPr>
        <w:t>API</w:t>
      </w:r>
      <w:r w:rsidR="007F241D" w:rsidRPr="007472E7">
        <w:rPr>
          <w:rFonts w:ascii="Tahoma" w:hAnsi="Tahoma" w:cs="Tahoma"/>
          <w:bCs/>
          <w:szCs w:val="20"/>
        </w:rPr>
        <w:t xml:space="preserve"> функции (протокол </w:t>
      </w:r>
      <w:r w:rsidR="007F241D" w:rsidRPr="007472E7">
        <w:rPr>
          <w:rFonts w:ascii="Tahoma" w:hAnsi="Tahoma" w:cs="Tahoma"/>
          <w:bCs/>
          <w:szCs w:val="20"/>
          <w:lang w:val="en-US"/>
        </w:rPr>
        <w:t>HTTP</w:t>
      </w:r>
      <w:r w:rsidR="007F241D" w:rsidRPr="007472E7">
        <w:rPr>
          <w:rFonts w:ascii="Tahoma" w:hAnsi="Tahoma" w:cs="Tahoma"/>
          <w:bCs/>
          <w:szCs w:val="20"/>
        </w:rPr>
        <w:t xml:space="preserve"> или </w:t>
      </w:r>
      <w:r w:rsidR="007F241D" w:rsidRPr="007472E7">
        <w:rPr>
          <w:rFonts w:ascii="Tahoma" w:hAnsi="Tahoma" w:cs="Tahoma"/>
          <w:bCs/>
          <w:szCs w:val="20"/>
          <w:lang w:val="en-US"/>
        </w:rPr>
        <w:t>HTTPS</w:t>
      </w:r>
      <w:r w:rsidR="007F241D" w:rsidRPr="007472E7">
        <w:rPr>
          <w:rFonts w:ascii="Tahoma" w:hAnsi="Tahoma" w:cs="Tahoma"/>
          <w:bCs/>
          <w:szCs w:val="20"/>
        </w:rPr>
        <w:t xml:space="preserve">), где </w:t>
      </w:r>
      <w:r w:rsidR="007F241D" w:rsidRPr="007472E7">
        <w:rPr>
          <w:rFonts w:ascii="Tahoma" w:hAnsi="Tahoma" w:cs="Tahoma"/>
          <w:bCs/>
          <w:szCs w:val="20"/>
          <w:lang w:val="en-US"/>
        </w:rPr>
        <w:t>API</w:t>
      </w:r>
      <w:r w:rsidR="007F241D" w:rsidRPr="007472E7">
        <w:rPr>
          <w:rFonts w:ascii="Tahoma" w:hAnsi="Tahoma" w:cs="Tahoma"/>
          <w:bCs/>
          <w:szCs w:val="20"/>
        </w:rPr>
        <w:t xml:space="preserve"> функции должны позволять:</w:t>
      </w:r>
    </w:p>
    <w:p w14:paraId="73FB8724" w14:textId="77777777" w:rsidR="00E02DC3" w:rsidRPr="007472E7" w:rsidRDefault="00E02DC3" w:rsidP="007472E7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14:paraId="137C54EF" w14:textId="77777777" w:rsidR="007F241D" w:rsidRPr="007472E7" w:rsidRDefault="007F241D" w:rsidP="007472E7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14:paraId="23D31B2F" w14:textId="77777777" w:rsidR="007F241D" w:rsidRPr="007472E7" w:rsidRDefault="007F241D" w:rsidP="007472E7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7472E7">
        <w:rPr>
          <w:rFonts w:ascii="Tahoma" w:hAnsi="Tahoma" w:cs="Tahoma"/>
          <w:bCs/>
          <w:szCs w:val="20"/>
          <w:lang w:val="en-US"/>
        </w:rPr>
        <w:t>ID</w:t>
      </w:r>
      <w:r w:rsidRPr="007472E7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74C6A30D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14:paraId="036A26C8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="00E75933" w:rsidRPr="007472E7">
        <w:rPr>
          <w:rFonts w:ascii="Tahoma" w:hAnsi="Tahoma" w:cs="Tahoma"/>
          <w:bCs/>
          <w:szCs w:val="20"/>
        </w:rPr>
        <w:t xml:space="preserve"> сервис</w:t>
      </w:r>
      <w:r w:rsidRPr="007472E7">
        <w:rPr>
          <w:rFonts w:ascii="Tahoma" w:hAnsi="Tahoma" w:cs="Tahoma"/>
          <w:bCs/>
          <w:szCs w:val="20"/>
        </w:rPr>
        <w:t>). Не доставленные в указанный интервал Сообщения должны быть отправлены на следующие сутки в этом временном интервале;</w:t>
      </w:r>
    </w:p>
    <w:p w14:paraId="1A5E8047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proofErr w:type="spellStart"/>
      <w:r w:rsidRPr="007472E7">
        <w:rPr>
          <w:rFonts w:ascii="Tahoma" w:hAnsi="Tahoma" w:cs="Tahoma"/>
          <w:szCs w:val="20"/>
        </w:rPr>
        <w:t>многопотоковой</w:t>
      </w:r>
      <w:proofErr w:type="spellEnd"/>
      <w:r w:rsidRPr="007472E7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7472E7">
        <w:rPr>
          <w:rFonts w:ascii="Tahoma" w:hAnsi="Tahoma" w:cs="Tahoma"/>
          <w:bCs/>
          <w:szCs w:val="20"/>
          <w:lang w:val="en-US"/>
        </w:rPr>
        <w:t>IP</w:t>
      </w:r>
      <w:r w:rsidRPr="007472E7">
        <w:rPr>
          <w:rFonts w:ascii="Tahoma" w:hAnsi="Tahoma" w:cs="Tahoma"/>
          <w:bCs/>
          <w:szCs w:val="20"/>
        </w:rPr>
        <w:t xml:space="preserve"> –адреса;</w:t>
      </w:r>
    </w:p>
    <w:p w14:paraId="366BF16B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14:paraId="6619769A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</w:t>
      </w:r>
      <w:proofErr w:type="spellStart"/>
      <w:r w:rsidRPr="007472E7">
        <w:rPr>
          <w:rFonts w:ascii="Tahoma" w:hAnsi="Tahoma" w:cs="Tahoma"/>
          <w:bCs/>
          <w:szCs w:val="20"/>
        </w:rPr>
        <w:t>т.ч</w:t>
      </w:r>
      <w:proofErr w:type="spellEnd"/>
      <w:r w:rsidRPr="007472E7">
        <w:rPr>
          <w:rFonts w:ascii="Tahoma" w:hAnsi="Tahoma" w:cs="Tahoma"/>
          <w:bCs/>
          <w:szCs w:val="20"/>
        </w:rPr>
        <w:t xml:space="preserve">.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bCs/>
          <w:szCs w:val="20"/>
        </w:rPr>
        <w:t xml:space="preserve"> сервис);</w:t>
      </w:r>
    </w:p>
    <w:p w14:paraId="79E7DEE3" w14:textId="77777777" w:rsidR="007F241D" w:rsidRPr="007472E7" w:rsidRDefault="007F241D" w:rsidP="007472E7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возможность указать буквенное имя отправителя. Буквенное имя отправителя (</w:t>
      </w:r>
      <w:proofErr w:type="spellStart"/>
      <w:r w:rsidRPr="007472E7">
        <w:rPr>
          <w:rFonts w:ascii="Tahoma" w:hAnsi="Tahoma" w:cs="Tahoma"/>
          <w:bCs/>
          <w:szCs w:val="20"/>
        </w:rPr>
        <w:t>нейминг</w:t>
      </w:r>
      <w:proofErr w:type="spellEnd"/>
      <w:r w:rsidRPr="007472E7">
        <w:rPr>
          <w:rFonts w:ascii="Tahoma" w:hAnsi="Tahoma" w:cs="Tahoma"/>
          <w:bCs/>
          <w:szCs w:val="20"/>
        </w:rPr>
        <w:t xml:space="preserve">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</w:t>
      </w:r>
      <w:proofErr w:type="spellStart"/>
      <w:r w:rsidRPr="007472E7">
        <w:rPr>
          <w:rFonts w:ascii="Tahoma" w:hAnsi="Tahoma" w:cs="Tahoma"/>
          <w:bCs/>
          <w:szCs w:val="20"/>
        </w:rPr>
        <w:t>неймингов</w:t>
      </w:r>
      <w:proofErr w:type="spellEnd"/>
      <w:r w:rsidRPr="007472E7">
        <w:rPr>
          <w:rFonts w:ascii="Tahoma" w:hAnsi="Tahoma" w:cs="Tahoma"/>
          <w:bCs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7472E7">
        <w:rPr>
          <w:rFonts w:ascii="Tahoma" w:hAnsi="Tahoma" w:cs="Tahoma"/>
          <w:bCs/>
          <w:szCs w:val="20"/>
        </w:rPr>
        <w:t>нейминги</w:t>
      </w:r>
      <w:proofErr w:type="spellEnd"/>
      <w:r w:rsidRPr="007472E7">
        <w:rPr>
          <w:rFonts w:ascii="Tahoma" w:hAnsi="Tahoma" w:cs="Tahoma"/>
          <w:bCs/>
          <w:szCs w:val="20"/>
        </w:rPr>
        <w:t xml:space="preserve">. </w:t>
      </w:r>
    </w:p>
    <w:p w14:paraId="4F5EAEB6" w14:textId="77777777" w:rsidR="007F241D" w:rsidRPr="007472E7" w:rsidRDefault="00D47C02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Если применимо, п</w:t>
      </w:r>
      <w:r w:rsidR="007F241D" w:rsidRPr="007472E7">
        <w:rPr>
          <w:rFonts w:ascii="Tahoma" w:hAnsi="Tahoma" w:cs="Tahoma"/>
          <w:szCs w:val="20"/>
        </w:rPr>
        <w:t xml:space="preserve">ри отправке сообщений должна быть возможность осуществлять "каскадную" рассылку (в </w:t>
      </w:r>
      <w:proofErr w:type="spellStart"/>
      <w:r w:rsidR="007F241D" w:rsidRPr="007472E7">
        <w:rPr>
          <w:rFonts w:ascii="Tahoma" w:hAnsi="Tahoma" w:cs="Tahoma"/>
          <w:szCs w:val="20"/>
        </w:rPr>
        <w:t>т.ч</w:t>
      </w:r>
      <w:proofErr w:type="spellEnd"/>
      <w:r w:rsidR="007F241D" w:rsidRPr="007472E7">
        <w:rPr>
          <w:rFonts w:ascii="Tahoma" w:hAnsi="Tahoma" w:cs="Tahoma"/>
          <w:szCs w:val="20"/>
        </w:rPr>
        <w:t xml:space="preserve">. через API) - отправка </w:t>
      </w:r>
      <w:r w:rsidR="001F7FDD" w:rsidRPr="007472E7">
        <w:rPr>
          <w:rFonts w:ascii="Tahoma" w:hAnsi="Tahoma" w:cs="Tahoma"/>
          <w:szCs w:val="20"/>
        </w:rPr>
        <w:t>сообщения по различным каналам</w:t>
      </w:r>
      <w:r w:rsidR="007F241D" w:rsidRPr="007472E7">
        <w:rPr>
          <w:rFonts w:ascii="Tahoma" w:hAnsi="Tahoma" w:cs="Tahoma"/>
          <w:szCs w:val="20"/>
        </w:rPr>
        <w:t xml:space="preserve">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="007F241D" w:rsidRPr="007472E7">
        <w:rPr>
          <w:rFonts w:ascii="Tahoma" w:hAnsi="Tahoma" w:cs="Tahoma"/>
          <w:szCs w:val="20"/>
        </w:rPr>
        <w:t>т.ч</w:t>
      </w:r>
      <w:proofErr w:type="spellEnd"/>
      <w:r w:rsidR="007F241D" w:rsidRPr="007472E7">
        <w:rPr>
          <w:rFonts w:ascii="Tahoma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E616CE1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14:paraId="7A9B0219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14:paraId="27AC7DC8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</w:t>
      </w:r>
      <w:proofErr w:type="spellStart"/>
      <w:r w:rsidRPr="007472E7">
        <w:rPr>
          <w:rFonts w:ascii="Tahoma" w:hAnsi="Tahoma" w:cs="Tahoma"/>
          <w:szCs w:val="20"/>
        </w:rPr>
        <w:t>биллинга</w:t>
      </w:r>
      <w:proofErr w:type="spellEnd"/>
      <w:r w:rsidRPr="007472E7">
        <w:rPr>
          <w:rFonts w:ascii="Tahoma" w:hAnsi="Tahoma" w:cs="Tahoma"/>
          <w:szCs w:val="20"/>
        </w:rPr>
        <w:t>) выставлять Заказчику ежемесячные документы на оплату Услуг;</w:t>
      </w:r>
    </w:p>
    <w:p w14:paraId="1F622F82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Заявки. </w:t>
      </w:r>
    </w:p>
    <w:p w14:paraId="14C55D81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Обеспечить постоянный контроль стоимости оказываемых услуг и не превышение стоимости Договора, указанной в п. 2.1.</w:t>
      </w:r>
    </w:p>
    <w:p w14:paraId="72A0D814" w14:textId="77777777" w:rsidR="007F241D" w:rsidRPr="007472E7" w:rsidRDefault="007F241D" w:rsidP="007472E7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Заказчик обязан:</w:t>
      </w:r>
    </w:p>
    <w:p w14:paraId="1F8E7CA4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14:paraId="38505F58" w14:textId="5370573B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="00AB4773" w:rsidRPr="007472E7">
          <w:rPr>
            <w:rStyle w:val="aff"/>
            <w:rFonts w:ascii="Tahoma" w:hAnsi="Tahoma" w:cs="Tahoma"/>
            <w:szCs w:val="20"/>
          </w:rPr>
          <w:t>_______________________________</w:t>
        </w:r>
      </w:hyperlink>
      <w:r w:rsidR="00A40F4E" w:rsidRPr="007472E7">
        <w:rPr>
          <w:rFonts w:ascii="Tahoma" w:hAnsi="Tahoma" w:cs="Tahoma"/>
          <w:color w:val="000000"/>
          <w:szCs w:val="20"/>
        </w:rPr>
        <w:t xml:space="preserve"> </w:t>
      </w:r>
      <w:r w:rsidRPr="007472E7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14:paraId="7E667C8B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14:paraId="3CC4EEEF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14:paraId="6A0F2C33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14:paraId="631F9783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14:paraId="4E046783" w14:textId="77777777" w:rsidR="007F241D" w:rsidRPr="007472E7" w:rsidRDefault="007F241D" w:rsidP="007472E7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14:paraId="1A03EE26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Приемка оказанных Услуг</w:t>
      </w:r>
    </w:p>
    <w:p w14:paraId="23D3EE50" w14:textId="77777777" w:rsidR="007F241D" w:rsidRPr="007472E7" w:rsidRDefault="007F241D" w:rsidP="007472E7">
      <w:pPr>
        <w:pStyle w:val="afffa"/>
        <w:numPr>
          <w:ilvl w:val="2"/>
          <w:numId w:val="5"/>
        </w:numPr>
        <w:tabs>
          <w:tab w:val="clear" w:pos="2292"/>
          <w:tab w:val="left" w:pos="567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14:paraId="146A49FB" w14:textId="77777777" w:rsidR="007F241D" w:rsidRPr="007472E7" w:rsidRDefault="007F241D" w:rsidP="007472E7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4CA4F0A2" w14:textId="5EB371F2" w:rsidR="007F241D" w:rsidRPr="007472E7" w:rsidRDefault="007F241D" w:rsidP="007472E7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</w:t>
      </w:r>
      <w:r w:rsidR="007472E7" w:rsidRPr="007472E7">
        <w:rPr>
          <w:rFonts w:ascii="Tahoma" w:hAnsi="Tahoma" w:cs="Tahoma"/>
          <w:szCs w:val="20"/>
        </w:rPr>
        <w:t>Исполнителем.</w:t>
      </w:r>
      <w:r w:rsidRPr="007472E7">
        <w:rPr>
          <w:rFonts w:ascii="Tahoma" w:hAnsi="Tahoma" w:cs="Tahoma"/>
          <w:szCs w:val="20"/>
        </w:rPr>
        <w:t xml:space="preserve"> </w:t>
      </w:r>
    </w:p>
    <w:p w14:paraId="6EB05782" w14:textId="6D158376" w:rsidR="007F241D" w:rsidRPr="007472E7" w:rsidRDefault="007F241D" w:rsidP="007472E7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r w:rsidR="007472E7" w:rsidRPr="007472E7">
        <w:rPr>
          <w:rFonts w:ascii="Tahoma" w:hAnsi="Tahoma" w:cs="Tahoma"/>
          <w:szCs w:val="20"/>
        </w:rPr>
        <w:t>Услуг, с</w:t>
      </w:r>
      <w:r w:rsidRPr="007472E7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14:paraId="7E19FC33" w14:textId="77777777" w:rsidR="007F241D" w:rsidRPr="007472E7" w:rsidRDefault="007F241D" w:rsidP="007472E7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14:paraId="45ED38F9" w14:textId="77777777" w:rsidR="007F241D" w:rsidRPr="007472E7" w:rsidRDefault="007F241D" w:rsidP="007472E7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</w:t>
      </w:r>
      <w:proofErr w:type="gramStart"/>
      <w:r w:rsidRPr="007472E7">
        <w:rPr>
          <w:rFonts w:ascii="Tahoma" w:hAnsi="Tahoma" w:cs="Tahoma"/>
          <w:szCs w:val="20"/>
        </w:rPr>
        <w:t>п.5.2.3.,</w:t>
      </w:r>
      <w:proofErr w:type="gramEnd"/>
      <w:r w:rsidRPr="007472E7">
        <w:rPr>
          <w:rFonts w:ascii="Tahoma" w:hAnsi="Tahoma" w:cs="Tahoma"/>
          <w:szCs w:val="20"/>
        </w:rPr>
        <w:t xml:space="preserve">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14:paraId="38AF7975" w14:textId="33BA1B26" w:rsidR="007F241D" w:rsidRPr="007472E7" w:rsidRDefault="007F241D" w:rsidP="007472E7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7472E7" w:rsidRPr="007472E7">
        <w:rPr>
          <w:rFonts w:ascii="Tahoma" w:hAnsi="Tahoma" w:cs="Tahoma"/>
          <w:szCs w:val="20"/>
        </w:rPr>
        <w:t>возмещения Заказчику</w:t>
      </w:r>
      <w:r w:rsidRPr="007472E7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3ED33E8B" w14:textId="77777777" w:rsidR="007F241D" w:rsidRPr="007472E7" w:rsidRDefault="007F241D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132772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5639400A" w14:textId="77777777" w:rsidR="001D08BD" w:rsidRPr="007472E7" w:rsidRDefault="001D08BD" w:rsidP="007472E7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6D5AB62B" w14:textId="71F1ECE5" w:rsidR="001D08BD" w:rsidRPr="007472E7" w:rsidRDefault="001D08BD" w:rsidP="007472E7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7472E7" w:rsidRPr="007472E7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7472E7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7472E7" w:rsidRPr="007472E7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7472E7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14:paraId="4C0B7719" w14:textId="42D1CA64" w:rsidR="001D08BD" w:rsidRPr="007472E7" w:rsidRDefault="001D08BD" w:rsidP="007472E7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472E7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6EE4CE13" w14:textId="77777777" w:rsidR="001D08BD" w:rsidRPr="007472E7" w:rsidRDefault="001D08BD" w:rsidP="007472E7">
      <w:pPr>
        <w:pStyle w:val="afffa"/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AC2A07E" w14:textId="77777777" w:rsidR="001D08BD" w:rsidRPr="007472E7" w:rsidRDefault="001D08BD" w:rsidP="007472E7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793E9B2" w14:textId="77777777" w:rsidR="001D08BD" w:rsidRPr="007472E7" w:rsidRDefault="001D08BD" w:rsidP="007472E7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00794F66" w14:textId="77777777" w:rsidR="001D08BD" w:rsidRPr="007472E7" w:rsidRDefault="001D08BD" w:rsidP="007472E7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8E7A7BD" w14:textId="1EBA8B6A" w:rsidR="001D08BD" w:rsidRDefault="001D08BD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</w:t>
      </w:r>
      <w:r w:rsidR="007472E7" w:rsidRPr="007472E7">
        <w:rPr>
          <w:rFonts w:ascii="Tahoma" w:hAnsi="Tahoma" w:cs="Tahoma"/>
          <w:szCs w:val="20"/>
        </w:rPr>
        <w:t>Исполнитель обязан</w:t>
      </w:r>
      <w:r w:rsidRPr="007472E7">
        <w:rPr>
          <w:rFonts w:ascii="Tahoma" w:hAnsi="Tahoma" w:cs="Tahoma"/>
          <w:szCs w:val="20"/>
        </w:rPr>
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7472E7">
        <w:rPr>
          <w:rFonts w:ascii="Tahoma" w:hAnsi="Tahoma" w:cs="Tahoma"/>
          <w:i/>
          <w:szCs w:val="20"/>
        </w:rPr>
        <w:t>.</w:t>
      </w:r>
      <w:r w:rsidRPr="007472E7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7583216B" w14:textId="77777777" w:rsidR="007472E7" w:rsidRPr="007472E7" w:rsidRDefault="007472E7" w:rsidP="007472E7">
      <w:pPr>
        <w:pStyle w:val="afffa"/>
        <w:tabs>
          <w:tab w:val="left" w:pos="567"/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017ADDF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2775F936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73E6651B" w14:textId="77777777" w:rsidR="007F241D" w:rsidRPr="007472E7" w:rsidRDefault="007F241D" w:rsidP="007472E7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8C1B823" w14:textId="77777777" w:rsidR="007F241D" w:rsidRPr="007472E7" w:rsidRDefault="007F241D" w:rsidP="007472E7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AC21651" w14:textId="77777777" w:rsidR="007F241D" w:rsidRPr="007472E7" w:rsidRDefault="007F241D" w:rsidP="007472E7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2DF0814" w14:textId="4951862E" w:rsidR="007F241D" w:rsidRPr="007472E7" w:rsidRDefault="007F241D" w:rsidP="007472E7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7472E7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7472E7" w:rsidRPr="007472E7">
        <w:rPr>
          <w:rFonts w:ascii="Tahoma" w:eastAsia="Times New Roman" w:hAnsi="Tahoma" w:cs="Tahoma"/>
          <w:iCs/>
          <w:szCs w:val="20"/>
        </w:rPr>
        <w:t>просрочки,</w:t>
      </w:r>
      <w:r w:rsidRPr="007472E7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3145BB43" w14:textId="77777777" w:rsidR="007F241D" w:rsidRPr="007472E7" w:rsidRDefault="007F241D" w:rsidP="007472E7">
      <w:pPr>
        <w:pStyle w:val="ConsPlusNormal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jc w:val="both"/>
        <w:rPr>
          <w:i w:val="0"/>
        </w:rPr>
      </w:pPr>
      <w:r w:rsidRPr="007472E7">
        <w:rPr>
          <w:i w:val="0"/>
        </w:rPr>
        <w:t>Заказчик не несет перед Исполнителем ответственность за упущенную выгоду.</w:t>
      </w:r>
    </w:p>
    <w:p w14:paraId="5B2DC491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7472E7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14:paraId="05DAD69B" w14:textId="77777777" w:rsidR="007F241D" w:rsidRPr="007472E7" w:rsidRDefault="007F241D" w:rsidP="007472E7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767A950" w14:textId="77777777" w:rsidR="007F241D" w:rsidRPr="007472E7" w:rsidRDefault="007F241D" w:rsidP="007472E7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1ED733F6" w14:textId="77777777" w:rsidR="007F241D" w:rsidRPr="007472E7" w:rsidRDefault="007F241D" w:rsidP="007472E7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40F12C4C" w14:textId="77777777" w:rsidR="007D36A0" w:rsidRPr="007472E7" w:rsidRDefault="007D36A0" w:rsidP="007472E7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7472E7">
        <w:rPr>
          <w:rFonts w:ascii="Tahoma" w:eastAsia="Times New Roman" w:hAnsi="Tahoma" w:cs="Tahoma"/>
          <w:szCs w:val="20"/>
        </w:rPr>
        <w:t xml:space="preserve"> </w:t>
      </w:r>
      <w:r w:rsidRPr="007472E7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7F3D47D5" w14:textId="77777777" w:rsidR="00087F56" w:rsidRPr="007472E7" w:rsidRDefault="00087F56" w:rsidP="007472E7">
      <w:pPr>
        <w:pStyle w:val="ConsPlusNormal"/>
        <w:numPr>
          <w:ilvl w:val="1"/>
          <w:numId w:val="7"/>
        </w:numPr>
        <w:tabs>
          <w:tab w:val="clear" w:pos="1866"/>
          <w:tab w:val="left" w:pos="567"/>
          <w:tab w:val="num" w:pos="709"/>
        </w:tabs>
        <w:ind w:left="0" w:firstLine="0"/>
        <w:jc w:val="both"/>
      </w:pPr>
      <w:r w:rsidRPr="007472E7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7472E7">
        <w:rPr>
          <w:rFonts w:eastAsia="Times New Roman"/>
          <w:i w:val="0"/>
          <w:lang w:eastAsia="ru-RU"/>
        </w:rPr>
        <w:t>в размере</w:t>
      </w:r>
      <w:r w:rsidRPr="007472E7">
        <w:rPr>
          <w:i w:val="0"/>
        </w:rPr>
        <w:t xml:space="preserve"> 0,05% от Цены Услуг</w:t>
      </w:r>
      <w:r w:rsidR="00740D86" w:rsidRPr="007472E7">
        <w:rPr>
          <w:i w:val="0"/>
        </w:rPr>
        <w:t xml:space="preserve"> </w:t>
      </w:r>
      <w:r w:rsidRPr="007472E7">
        <w:rPr>
          <w:i w:val="0"/>
        </w:rPr>
        <w:t>за каждый день просрочки до фактического исполнения обязательства.</w:t>
      </w:r>
    </w:p>
    <w:p w14:paraId="6CF9A99E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7472E7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14:paraId="40ECFA53" w14:textId="77777777" w:rsidR="007F241D" w:rsidRPr="007472E7" w:rsidRDefault="007F241D" w:rsidP="007472E7">
      <w:pPr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7472E7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7472E7">
        <w:rPr>
          <w:rFonts w:ascii="Tahoma" w:hAnsi="Tahoma" w:cs="Tahoma"/>
          <w:szCs w:val="20"/>
        </w:rPr>
        <w:t xml:space="preserve"> </w:t>
      </w:r>
      <w:bookmarkEnd w:id="4"/>
    </w:p>
    <w:p w14:paraId="5E4C1998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7472E7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14:paraId="287EB516" w14:textId="77777777" w:rsidR="007F241D" w:rsidRPr="007472E7" w:rsidRDefault="007F241D" w:rsidP="007472E7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1FF5D0CE" w14:textId="77777777" w:rsidR="007F241D" w:rsidRPr="007472E7" w:rsidRDefault="007F241D" w:rsidP="007472E7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Уплата предусмотренн</w:t>
      </w:r>
      <w:r w:rsidRPr="007472E7">
        <w:rPr>
          <w:rFonts w:ascii="Tahoma" w:hAnsi="Tahoma" w:cs="Tahoma"/>
          <w:color w:val="000000"/>
          <w:szCs w:val="20"/>
        </w:rPr>
        <w:t>ых</w:t>
      </w:r>
      <w:r w:rsidRPr="007472E7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34583113" w14:textId="77777777" w:rsidR="007F241D" w:rsidRPr="007472E7" w:rsidRDefault="007F241D" w:rsidP="007472E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65F6F42" w14:textId="77777777" w:rsidR="007F241D" w:rsidRPr="007472E7" w:rsidRDefault="007F241D" w:rsidP="007472E7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0F5E707F" w14:textId="77777777" w:rsidR="00D3418E" w:rsidRPr="007472E7" w:rsidRDefault="00D3418E" w:rsidP="007472E7">
      <w:pPr>
        <w:pStyle w:val="afff2"/>
        <w:numPr>
          <w:ilvl w:val="1"/>
          <w:numId w:val="5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472E7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50E6E03" w14:textId="77777777" w:rsidR="00D3418E" w:rsidRPr="007472E7" w:rsidRDefault="00D3418E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059F3393" w14:textId="77777777" w:rsidR="00D3418E" w:rsidRPr="007472E7" w:rsidRDefault="00D3418E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7472E7">
        <w:rPr>
          <w:rFonts w:ascii="Tahoma" w:hAnsi="Tahoma" w:cs="Tahoma"/>
          <w:szCs w:val="20"/>
        </w:rPr>
        <w:t>доначисленных</w:t>
      </w:r>
      <w:proofErr w:type="spellEnd"/>
      <w:r w:rsidRPr="007472E7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78A30A5" w14:textId="77777777" w:rsidR="00D3418E" w:rsidRPr="007472E7" w:rsidRDefault="00D3418E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7472E7">
        <w:rPr>
          <w:rFonts w:ascii="Tahoma" w:hAnsi="Tahoma" w:cs="Tahoma"/>
          <w:strike/>
          <w:szCs w:val="20"/>
        </w:rPr>
        <w:t>и</w:t>
      </w:r>
      <w:r w:rsidRPr="007472E7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1B790428" w14:textId="77777777" w:rsidR="00D3418E" w:rsidRPr="007472E7" w:rsidRDefault="00D3418E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CA140AF" w14:textId="77777777" w:rsidR="00D3418E" w:rsidRPr="007472E7" w:rsidRDefault="00D3418E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13B3E5C" w14:textId="77777777" w:rsidR="00D3418E" w:rsidRPr="007472E7" w:rsidRDefault="00D3418E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8D41F84" w14:textId="77777777" w:rsidR="00D3418E" w:rsidRPr="007472E7" w:rsidRDefault="00D3418E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75ECBDC" w14:textId="53F92FE0" w:rsidR="007F241D" w:rsidRPr="007472E7" w:rsidRDefault="007F241D" w:rsidP="007472E7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472E7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r w:rsidR="007472E7" w:rsidRPr="007472E7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7472E7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7472E7" w:rsidRPr="007472E7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7472E7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7472E7" w:rsidRPr="007472E7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7472E7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14:paraId="4ABF8C6A" w14:textId="77777777" w:rsidR="007F241D" w:rsidRPr="007472E7" w:rsidRDefault="007F241D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17AA204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45075494" w14:textId="77777777" w:rsidR="000E04A3" w:rsidRPr="007472E7" w:rsidRDefault="000E04A3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7472E7">
        <w:rPr>
          <w:rFonts w:ascii="Tahoma" w:hAnsi="Tahoma" w:cs="Tahoma"/>
          <w:szCs w:val="20"/>
        </w:rPr>
        <w:t xml:space="preserve">Стороны освобождаются </w:t>
      </w:r>
      <w:r w:rsidRPr="007472E7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5449CB0" w14:textId="77777777" w:rsidR="000E04A3" w:rsidRPr="007472E7" w:rsidRDefault="000E04A3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7472E7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7472E7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3BED7E" w14:textId="77777777" w:rsidR="000E04A3" w:rsidRPr="007472E7" w:rsidRDefault="000E04A3" w:rsidP="007472E7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472E7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3A12E7A5" w14:textId="77777777" w:rsidR="000E04A3" w:rsidRPr="007472E7" w:rsidRDefault="000E04A3" w:rsidP="007472E7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472E7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24D7BF0" w14:textId="77777777" w:rsidR="000E04A3" w:rsidRPr="007472E7" w:rsidRDefault="000E04A3" w:rsidP="007472E7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472E7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7198553D" w14:textId="77777777" w:rsidR="000E04A3" w:rsidRPr="007472E7" w:rsidRDefault="000E04A3" w:rsidP="007472E7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7472E7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7472E7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C0B080F" w14:textId="77777777" w:rsidR="000E04A3" w:rsidRPr="007472E7" w:rsidRDefault="000E04A3" w:rsidP="007472E7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472E7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4124CE" w14:textId="77777777" w:rsidR="000E04A3" w:rsidRPr="007472E7" w:rsidRDefault="000E04A3" w:rsidP="007472E7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472E7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2C49976" w14:textId="77777777" w:rsidR="007F241D" w:rsidRPr="007472E7" w:rsidRDefault="007F241D" w:rsidP="007472E7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B401C22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4584289B" w14:textId="77777777" w:rsidR="007F241D" w:rsidRPr="007472E7" w:rsidRDefault="007F241D" w:rsidP="007472E7">
      <w:pPr>
        <w:pStyle w:val="ConsPlusNormal"/>
        <w:numPr>
          <w:ilvl w:val="1"/>
          <w:numId w:val="5"/>
        </w:numPr>
        <w:tabs>
          <w:tab w:val="clear" w:pos="1866"/>
          <w:tab w:val="left" w:pos="567"/>
        </w:tabs>
        <w:jc w:val="both"/>
        <w:rPr>
          <w:i w:val="0"/>
        </w:rPr>
      </w:pPr>
      <w:r w:rsidRPr="007472E7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A169D7E" w14:textId="77777777" w:rsidR="007F241D" w:rsidRPr="007472E7" w:rsidRDefault="007F241D" w:rsidP="007472E7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jc w:val="both"/>
        <w:rPr>
          <w:i w:val="0"/>
        </w:rPr>
      </w:pPr>
      <w:r w:rsidRPr="007472E7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50A4ED26" w14:textId="77777777" w:rsidR="007F241D" w:rsidRPr="007472E7" w:rsidRDefault="007F241D" w:rsidP="007472E7">
      <w:pPr>
        <w:widowControl w:val="0"/>
        <w:numPr>
          <w:ilvl w:val="1"/>
          <w:numId w:val="5"/>
        </w:numPr>
        <w:tabs>
          <w:tab w:val="left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7472E7">
        <w:rPr>
          <w:rFonts w:ascii="Tahoma" w:hAnsi="Tahoma" w:cs="Tahoma"/>
          <w:szCs w:val="20"/>
        </w:rPr>
        <w:t>арбитражный суд Московской области</w:t>
      </w:r>
    </w:p>
    <w:p w14:paraId="622AA6BD" w14:textId="77777777" w:rsidR="007F241D" w:rsidRPr="007472E7" w:rsidRDefault="007F241D" w:rsidP="007472E7">
      <w:pPr>
        <w:widowControl w:val="0"/>
        <w:tabs>
          <w:tab w:val="left" w:pos="567"/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94B9BFF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33F2945" w14:textId="77777777" w:rsidR="00C0468B" w:rsidRPr="007472E7" w:rsidRDefault="00C0468B" w:rsidP="007472E7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91F23FE" w14:textId="77777777" w:rsidR="00C0468B" w:rsidRPr="007472E7" w:rsidRDefault="00C0468B" w:rsidP="007472E7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AB49EB8" w14:textId="77777777" w:rsidR="00C0468B" w:rsidRPr="007472E7" w:rsidRDefault="00C0468B" w:rsidP="007472E7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Договор может быть изменен или прекращен:</w:t>
      </w:r>
    </w:p>
    <w:p w14:paraId="1E39AB59" w14:textId="7EF2804D" w:rsidR="00C0468B" w:rsidRPr="007472E7" w:rsidRDefault="00C0468B" w:rsidP="007472E7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7472E7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7472E7" w:rsidRPr="007472E7">
        <w:rPr>
          <w:i w:val="0"/>
        </w:rPr>
        <w:t>письма и иные документы,</w:t>
      </w:r>
      <w:r w:rsidRPr="007472E7">
        <w:rPr>
          <w:i w:val="0"/>
        </w:rPr>
        <w:t xml:space="preserve"> оформляемые Сторонами при исполнении </w:t>
      </w:r>
      <w:r w:rsidR="007472E7" w:rsidRPr="007472E7">
        <w:rPr>
          <w:i w:val="0"/>
        </w:rPr>
        <w:t>настоящего Договора,</w:t>
      </w:r>
      <w:r w:rsidRPr="007472E7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7472E7" w:rsidRPr="007472E7">
        <w:rPr>
          <w:i w:val="0"/>
        </w:rPr>
        <w:t>Исполнитель не</w:t>
      </w:r>
      <w:r w:rsidRPr="007472E7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14:paraId="256F3925" w14:textId="77777777" w:rsidR="00C0468B" w:rsidRPr="007472E7" w:rsidRDefault="00C0468B" w:rsidP="007472E7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7472E7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6F002AE" w14:textId="77777777" w:rsidR="00C0468B" w:rsidRPr="007472E7" w:rsidRDefault="00C0468B" w:rsidP="007472E7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7472E7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0A39691" w14:textId="77777777" w:rsidR="00C0468B" w:rsidRPr="007472E7" w:rsidRDefault="00C0468B" w:rsidP="007472E7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0ED40BD9" w14:textId="1D3F946F" w:rsidR="00C0468B" w:rsidRPr="007472E7" w:rsidRDefault="00C0468B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7472E7">
        <w:rPr>
          <w:rFonts w:ascii="Tahoma" w:hAnsi="Tahoma" w:cs="Tahoma"/>
          <w:iCs/>
          <w:szCs w:val="20"/>
        </w:rPr>
        <w:t>5% от Цены Услуг</w:t>
      </w:r>
      <w:r w:rsidRPr="007472E7">
        <w:rPr>
          <w:rFonts w:ascii="Tahoma" w:hAnsi="Tahoma" w:cs="Tahoma"/>
          <w:szCs w:val="20"/>
        </w:rPr>
        <w:t xml:space="preserve"> </w:t>
      </w:r>
      <w:r w:rsidRPr="007472E7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7472E7">
        <w:rPr>
          <w:rFonts w:ascii="Tahoma" w:hAnsi="Tahoma" w:cs="Tahoma"/>
          <w:szCs w:val="20"/>
        </w:rPr>
        <w:t>.</w:t>
      </w:r>
    </w:p>
    <w:p w14:paraId="77D74F22" w14:textId="77777777" w:rsidR="00C0468B" w:rsidRPr="007472E7" w:rsidRDefault="00C0468B" w:rsidP="007472E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A03BA40" w14:textId="77777777" w:rsidR="00C0468B" w:rsidRPr="007472E7" w:rsidRDefault="00C0468B" w:rsidP="007472E7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1C0CD622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37FA8A0" w14:textId="4E881943" w:rsidR="00C0468B" w:rsidRPr="007472E7" w:rsidRDefault="00C0468B" w:rsidP="007472E7">
      <w:pPr>
        <w:pStyle w:val="ConsPlusNormal"/>
        <w:tabs>
          <w:tab w:val="num" w:pos="423"/>
          <w:tab w:val="left" w:pos="567"/>
        </w:tabs>
        <w:jc w:val="both"/>
        <w:rPr>
          <w:i w:val="0"/>
        </w:rPr>
      </w:pPr>
      <w:r w:rsidRPr="007472E7">
        <w:rPr>
          <w:i w:val="0"/>
        </w:rPr>
        <w:t xml:space="preserve">В таком случае Заказчик обязан оплатить Услуги, фактически оказанные </w:t>
      </w:r>
      <w:r w:rsidR="007472E7" w:rsidRPr="007472E7">
        <w:rPr>
          <w:i w:val="0"/>
        </w:rPr>
        <w:t>Исполнителем на</w:t>
      </w:r>
      <w:r w:rsidRPr="007472E7">
        <w:rPr>
          <w:i w:val="0"/>
        </w:rPr>
        <w:t xml:space="preserve"> момент получения уведомления Заказчика об отказе от исполнения Договора</w:t>
      </w:r>
      <w:r w:rsidRPr="007472E7">
        <w:t xml:space="preserve"> </w:t>
      </w:r>
      <w:r w:rsidRPr="007472E7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14:paraId="4374C689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71F14963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50995014" w14:textId="25AF274E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  <w:lang w:val="en-US"/>
        </w:rPr>
        <w:t>b</w:t>
      </w:r>
      <w:r w:rsidRPr="007472E7">
        <w:rPr>
          <w:i w:val="0"/>
        </w:rPr>
        <w:t xml:space="preserve">) </w:t>
      </w:r>
      <w:r w:rsidR="007472E7" w:rsidRPr="007472E7">
        <w:rPr>
          <w:i w:val="0"/>
        </w:rPr>
        <w:t>Исполнитель не</w:t>
      </w:r>
      <w:r w:rsidRPr="007472E7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24A1E583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71EE88AF" w14:textId="2B2E2D48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66FEA752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e) в отношении Исполнителя принято решения о ликвидации, либо реорганизации;</w:t>
      </w:r>
    </w:p>
    <w:p w14:paraId="5265D778" w14:textId="4B838F7C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f)</w:t>
      </w:r>
      <w:r w:rsidR="007472E7">
        <w:rPr>
          <w:i w:val="0"/>
        </w:rPr>
        <w:t xml:space="preserve"> </w:t>
      </w:r>
      <w:r w:rsidRPr="007472E7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2807F8E7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54E47562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  <w:lang w:val="en-US"/>
        </w:rPr>
        <w:t>h</w:t>
      </w:r>
      <w:r w:rsidRPr="007472E7">
        <w:rPr>
          <w:i w:val="0"/>
        </w:rPr>
        <w:t xml:space="preserve">) </w:t>
      </w:r>
      <w:proofErr w:type="gramStart"/>
      <w:r w:rsidRPr="007472E7">
        <w:rPr>
          <w:i w:val="0"/>
        </w:rPr>
        <w:t>в</w:t>
      </w:r>
      <w:proofErr w:type="gramEnd"/>
      <w:r w:rsidRPr="007472E7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14:paraId="5B7804AB" w14:textId="32D928D5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7472E7" w:rsidRPr="007472E7">
        <w:rPr>
          <w:i w:val="0"/>
        </w:rPr>
        <w:t>Договора,</w:t>
      </w:r>
      <w:r w:rsidRPr="007472E7">
        <w:rPr>
          <w:i w:val="0"/>
        </w:rPr>
        <w:t xml:space="preserve"> Заказчик вправе потребовать, а </w:t>
      </w:r>
      <w:r w:rsidR="007472E7" w:rsidRPr="007472E7">
        <w:rPr>
          <w:i w:val="0"/>
        </w:rPr>
        <w:t>Исполнитель обязан</w:t>
      </w:r>
      <w:r w:rsidRPr="007472E7">
        <w:rPr>
          <w:i w:val="0"/>
        </w:rPr>
        <w:t xml:space="preserve"> возместить Заказчику убытки, в том числе упущенную выгоду.</w:t>
      </w:r>
    </w:p>
    <w:p w14:paraId="26580CAF" w14:textId="1CE390CF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7472E7" w:rsidRPr="007472E7">
        <w:rPr>
          <w:i w:val="0"/>
        </w:rPr>
        <w:t>Договора,</w:t>
      </w:r>
      <w:r w:rsidRPr="007472E7">
        <w:rPr>
          <w:i w:val="0"/>
        </w:rPr>
        <w:t xml:space="preserve"> в любой период времени в течение действия Договора вне зависимости от </w:t>
      </w:r>
      <w:r w:rsidR="007472E7" w:rsidRPr="007472E7">
        <w:rPr>
          <w:i w:val="0"/>
        </w:rPr>
        <w:t>того,</w:t>
      </w:r>
      <w:r w:rsidRPr="007472E7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7472E7" w:rsidRPr="007472E7">
        <w:rPr>
          <w:i w:val="0"/>
        </w:rPr>
        <w:t>Исполнитель не</w:t>
      </w:r>
      <w:r w:rsidRPr="007472E7">
        <w:rPr>
          <w:i w:val="0"/>
        </w:rPr>
        <w:t xml:space="preserve"> устранил </w:t>
      </w:r>
      <w:r w:rsidR="007472E7" w:rsidRPr="007472E7">
        <w:rPr>
          <w:i w:val="0"/>
        </w:rPr>
        <w:t>обстоятельства,</w:t>
      </w:r>
      <w:r w:rsidRPr="007472E7">
        <w:rPr>
          <w:i w:val="0"/>
        </w:rPr>
        <w:t xml:space="preserve"> дающие Заказчику право на отказ от исполнения Договора.</w:t>
      </w:r>
    </w:p>
    <w:p w14:paraId="1AEB5305" w14:textId="77777777" w:rsidR="00C0468B" w:rsidRPr="007472E7" w:rsidRDefault="00C0468B" w:rsidP="007472E7">
      <w:pPr>
        <w:pStyle w:val="ConsPlusNormal"/>
        <w:tabs>
          <w:tab w:val="left" w:pos="567"/>
        </w:tabs>
        <w:jc w:val="both"/>
        <w:rPr>
          <w:i w:val="0"/>
        </w:rPr>
      </w:pPr>
      <w:r w:rsidRPr="007472E7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14:paraId="50DC9832" w14:textId="77777777" w:rsidR="00C0468B" w:rsidRDefault="00C0468B" w:rsidP="007472E7">
      <w:pPr>
        <w:pStyle w:val="ConsPlusNormal"/>
        <w:tabs>
          <w:tab w:val="left" w:pos="567"/>
        </w:tabs>
        <w:jc w:val="both"/>
        <w:rPr>
          <w:rFonts w:eastAsia="Times New Roman"/>
          <w:i w:val="0"/>
          <w:iCs w:val="0"/>
          <w:lang w:eastAsia="ru-RU"/>
        </w:rPr>
      </w:pPr>
      <w:r w:rsidRPr="007472E7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6"/>
      <w:r w:rsidRPr="007472E7">
        <w:rPr>
          <w:rFonts w:eastAsia="Times New Roman"/>
          <w:i w:val="0"/>
          <w:iCs w:val="0"/>
          <w:lang w:eastAsia="ru-RU"/>
        </w:rPr>
        <w:t>% от Цены Услуг.</w:t>
      </w:r>
    </w:p>
    <w:p w14:paraId="613716E9" w14:textId="77777777" w:rsidR="007472E7" w:rsidRPr="007472E7" w:rsidRDefault="007472E7" w:rsidP="007472E7">
      <w:pPr>
        <w:pStyle w:val="ConsPlusNormal"/>
        <w:tabs>
          <w:tab w:val="left" w:pos="567"/>
        </w:tabs>
        <w:jc w:val="both"/>
        <w:rPr>
          <w:bCs/>
        </w:rPr>
      </w:pPr>
    </w:p>
    <w:p w14:paraId="5D49FDC1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7A98CCB2" w14:textId="1976CDF3" w:rsidR="007F241D" w:rsidRPr="007472E7" w:rsidRDefault="007F241D" w:rsidP="007472E7">
      <w:pPr>
        <w:pStyle w:val="ConsNormal"/>
        <w:numPr>
          <w:ilvl w:val="1"/>
          <w:numId w:val="5"/>
        </w:numPr>
        <w:tabs>
          <w:tab w:val="clear" w:pos="1866"/>
          <w:tab w:val="left" w:pos="567"/>
        </w:tabs>
        <w:contextualSpacing/>
        <w:jc w:val="both"/>
        <w:rPr>
          <w:rFonts w:ascii="Tahoma" w:hAnsi="Tahoma" w:cs="Tahoma"/>
        </w:rPr>
      </w:pPr>
      <w:bookmarkStart w:id="7" w:name="_Ref328406247"/>
      <w:r w:rsidRPr="007472E7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Pr="007472E7">
        <w:rPr>
          <w:rFonts w:ascii="Tahoma" w:hAnsi="Tahoma" w:cs="Tahoma"/>
          <w:color w:val="000000" w:themeColor="text1"/>
        </w:rPr>
        <w:t>,</w:t>
      </w:r>
      <w:r w:rsidR="007472E7">
        <w:rPr>
          <w:rFonts w:ascii="Tahoma" w:hAnsi="Tahoma" w:cs="Tahoma"/>
          <w:color w:val="000000" w:themeColor="text1"/>
        </w:rPr>
        <w:t xml:space="preserve"> </w:t>
      </w:r>
      <w:r w:rsidRPr="007472E7"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7"/>
    </w:p>
    <w:p w14:paraId="52F1C4F8" w14:textId="258BFD86" w:rsidR="007F241D" w:rsidRPr="007472E7" w:rsidRDefault="00A8580F" w:rsidP="007472E7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7472E7">
        <w:rPr>
          <w:rFonts w:ascii="Tahoma" w:hAnsi="Tahoma" w:cs="Tahoma"/>
          <w:color w:val="000000"/>
          <w:szCs w:val="20"/>
        </w:rPr>
        <w:t xml:space="preserve">Наименование: </w:t>
      </w:r>
      <w:r w:rsidR="00562F4E" w:rsidRPr="007472E7">
        <w:rPr>
          <w:rFonts w:ascii="Tahoma" w:hAnsi="Tahoma" w:cs="Tahoma"/>
          <w:color w:val="000000"/>
          <w:szCs w:val="20"/>
        </w:rPr>
        <w:t>АО «ЭнергосбыТ Плюс»</w:t>
      </w:r>
    </w:p>
    <w:p w14:paraId="0460A396" w14:textId="101C4D12" w:rsidR="00C0468B" w:rsidRPr="007472E7" w:rsidRDefault="007F241D" w:rsidP="007472E7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7472E7">
        <w:rPr>
          <w:rFonts w:ascii="Tahoma" w:hAnsi="Tahoma" w:cs="Tahoma"/>
          <w:szCs w:val="20"/>
        </w:rPr>
        <w:t xml:space="preserve">     </w:t>
      </w:r>
      <w:r w:rsidR="00C0468B" w:rsidRPr="007472E7">
        <w:rPr>
          <w:rFonts w:ascii="Tahoma" w:hAnsi="Tahoma" w:cs="Tahoma"/>
          <w:color w:val="000000"/>
          <w:szCs w:val="20"/>
        </w:rPr>
        <w:t>Уполномоченные лица:</w:t>
      </w:r>
      <w:r w:rsidR="007472E7">
        <w:rPr>
          <w:rFonts w:ascii="Tahoma" w:hAnsi="Tahoma" w:cs="Tahoma"/>
          <w:color w:val="000000"/>
          <w:szCs w:val="20"/>
        </w:rPr>
        <w:t xml:space="preserve"> </w:t>
      </w:r>
      <w:r w:rsidR="00C0468B" w:rsidRPr="007472E7">
        <w:rPr>
          <w:rFonts w:ascii="Tahoma" w:hAnsi="Tahoma" w:cs="Tahoma"/>
          <w:color w:val="000000"/>
          <w:szCs w:val="20"/>
        </w:rPr>
        <w:t>_____________________________________________________________</w:t>
      </w:r>
    </w:p>
    <w:p w14:paraId="28C55FEA" w14:textId="77777777" w:rsidR="007472E7" w:rsidRDefault="00C0468B" w:rsidP="007472E7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7472E7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14:paraId="0A707634" w14:textId="5DB3FD07" w:rsidR="00C0468B" w:rsidRPr="007472E7" w:rsidRDefault="00C0468B" w:rsidP="007472E7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7472E7">
        <w:rPr>
          <w:rFonts w:ascii="Tahoma" w:hAnsi="Tahoma" w:cs="Tahoma"/>
        </w:rPr>
        <w:t>от Заказчика     _____</w:t>
      </w:r>
      <w:r w:rsidR="007472E7">
        <w:rPr>
          <w:rFonts w:ascii="Tahoma" w:hAnsi="Tahoma" w:cs="Tahoma"/>
        </w:rPr>
        <w:t xml:space="preserve"> </w:t>
      </w:r>
      <w:r w:rsidRPr="007472E7">
        <w:rPr>
          <w:rFonts w:ascii="Tahoma" w:hAnsi="Tahoma" w:cs="Tahoma"/>
        </w:rPr>
        <w:t xml:space="preserve">[Фамилия И.О.]___ телефон __________, </w:t>
      </w:r>
      <w:r w:rsidRPr="007472E7">
        <w:rPr>
          <w:rFonts w:ascii="Tahoma" w:hAnsi="Tahoma" w:cs="Tahoma"/>
          <w:lang w:val="en-US"/>
        </w:rPr>
        <w:t>e</w:t>
      </w:r>
      <w:r w:rsidRPr="007472E7">
        <w:rPr>
          <w:rFonts w:ascii="Tahoma" w:hAnsi="Tahoma" w:cs="Tahoma"/>
        </w:rPr>
        <w:t>-</w:t>
      </w:r>
      <w:r w:rsidRPr="007472E7">
        <w:rPr>
          <w:rFonts w:ascii="Tahoma" w:hAnsi="Tahoma" w:cs="Tahoma"/>
          <w:lang w:val="en-US"/>
        </w:rPr>
        <w:t>mail</w:t>
      </w:r>
      <w:r w:rsidRPr="007472E7">
        <w:rPr>
          <w:rFonts w:ascii="Tahoma" w:hAnsi="Tahoma" w:cs="Tahoma"/>
        </w:rPr>
        <w:t>: ______________________;</w:t>
      </w:r>
    </w:p>
    <w:p w14:paraId="17737206" w14:textId="552092FE" w:rsidR="00C0468B" w:rsidRPr="007472E7" w:rsidRDefault="00C0468B" w:rsidP="007472E7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7472E7">
        <w:rPr>
          <w:rFonts w:ascii="Tahoma" w:hAnsi="Tahoma" w:cs="Tahoma"/>
        </w:rPr>
        <w:t>от Исполнителя _____</w:t>
      </w:r>
      <w:r w:rsidR="007472E7">
        <w:rPr>
          <w:rFonts w:ascii="Tahoma" w:hAnsi="Tahoma" w:cs="Tahoma"/>
        </w:rPr>
        <w:t xml:space="preserve"> </w:t>
      </w:r>
      <w:r w:rsidRPr="007472E7">
        <w:rPr>
          <w:rFonts w:ascii="Tahoma" w:hAnsi="Tahoma" w:cs="Tahoma"/>
        </w:rPr>
        <w:t xml:space="preserve">[Фамилия И.О.]___ телефон __________, </w:t>
      </w:r>
      <w:r w:rsidRPr="007472E7">
        <w:rPr>
          <w:rFonts w:ascii="Tahoma" w:hAnsi="Tahoma" w:cs="Tahoma"/>
          <w:lang w:val="en-US"/>
        </w:rPr>
        <w:t>e</w:t>
      </w:r>
      <w:r w:rsidRPr="007472E7">
        <w:rPr>
          <w:rFonts w:ascii="Tahoma" w:hAnsi="Tahoma" w:cs="Tahoma"/>
        </w:rPr>
        <w:t>-</w:t>
      </w:r>
      <w:r w:rsidRPr="007472E7">
        <w:rPr>
          <w:rFonts w:ascii="Tahoma" w:hAnsi="Tahoma" w:cs="Tahoma"/>
          <w:lang w:val="en-US"/>
        </w:rPr>
        <w:t>mail</w:t>
      </w:r>
      <w:r w:rsidRPr="007472E7">
        <w:rPr>
          <w:rFonts w:ascii="Tahoma" w:hAnsi="Tahoma" w:cs="Tahoma"/>
        </w:rPr>
        <w:t>: ______________________.</w:t>
      </w:r>
    </w:p>
    <w:p w14:paraId="13DF10EB" w14:textId="77777777" w:rsidR="00433BAE" w:rsidRPr="007472E7" w:rsidRDefault="00433BAE" w:rsidP="007472E7">
      <w:pPr>
        <w:pStyle w:val="ConsNormal"/>
        <w:numPr>
          <w:ilvl w:val="1"/>
          <w:numId w:val="32"/>
        </w:numPr>
        <w:tabs>
          <w:tab w:val="left" w:pos="567"/>
        </w:tabs>
        <w:contextualSpacing/>
        <w:jc w:val="both"/>
        <w:rPr>
          <w:rFonts w:ascii="Tahoma" w:hAnsi="Tahoma" w:cs="Tahoma"/>
        </w:rPr>
      </w:pPr>
      <w:r w:rsidRPr="007472E7">
        <w:rPr>
          <w:rFonts w:ascii="Tahoma" w:hAnsi="Tahoma" w:cs="Tahoma"/>
          <w:b/>
        </w:rPr>
        <w:t>Уступка прав и обязательств по Договору</w:t>
      </w:r>
    </w:p>
    <w:p w14:paraId="6F98C735" w14:textId="38B6D9A2" w:rsidR="00433BAE" w:rsidRPr="007472E7" w:rsidRDefault="00433BAE" w:rsidP="007472E7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 xml:space="preserve">При отсутствии письменного согласия Заказчика </w:t>
      </w:r>
      <w:r w:rsidR="007472E7" w:rsidRPr="007472E7">
        <w:rPr>
          <w:i w:val="0"/>
        </w:rPr>
        <w:t>Исполнитель не</w:t>
      </w:r>
      <w:r w:rsidRPr="007472E7">
        <w:rPr>
          <w:i w:val="0"/>
        </w:rPr>
        <w:t xml:space="preserve"> вправе:</w:t>
      </w:r>
    </w:p>
    <w:p w14:paraId="531F332A" w14:textId="77777777" w:rsidR="00433BAE" w:rsidRPr="007472E7" w:rsidRDefault="00433BAE" w:rsidP="007472E7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переводить свои обязательства (в том числе долги) на третье лицо;</w:t>
      </w:r>
    </w:p>
    <w:p w14:paraId="6EFAB649" w14:textId="77777777" w:rsidR="00433BAE" w:rsidRPr="007472E7" w:rsidRDefault="00433BAE" w:rsidP="007472E7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32FFB2B" w14:textId="77777777" w:rsidR="00433BAE" w:rsidRPr="007472E7" w:rsidRDefault="00433BAE" w:rsidP="007472E7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02C362C9" w14:textId="77777777" w:rsidR="00433BAE" w:rsidRPr="007472E7" w:rsidRDefault="00433BAE" w:rsidP="007472E7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CB17B69" w14:textId="77777777" w:rsidR="00433BAE" w:rsidRPr="007472E7" w:rsidRDefault="00433BAE" w:rsidP="007472E7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D81C13" w14:textId="77777777" w:rsidR="00433BAE" w:rsidRPr="007472E7" w:rsidRDefault="00433BAE" w:rsidP="007472E7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00B9E6D6" w14:textId="77777777" w:rsidR="00433BAE" w:rsidRPr="007472E7" w:rsidRDefault="00433BAE" w:rsidP="007472E7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6D962BA" w14:textId="77777777" w:rsidR="00433BAE" w:rsidRPr="007472E7" w:rsidRDefault="00433BAE" w:rsidP="007472E7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0CAD6240" w14:textId="665A6248" w:rsidR="00433BAE" w:rsidRPr="007472E7" w:rsidRDefault="00433BAE" w:rsidP="007472E7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7472E7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7472E7" w:rsidRPr="007472E7">
        <w:rPr>
          <w:i w:val="0"/>
        </w:rPr>
        <w:t>Исполнитель настоящим</w:t>
      </w:r>
      <w:r w:rsidRPr="007472E7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729EE6D2" w14:textId="77777777" w:rsidR="00433BAE" w:rsidRPr="007472E7" w:rsidRDefault="00433BAE" w:rsidP="007472E7">
      <w:pPr>
        <w:pStyle w:val="ConsPlusNormal"/>
        <w:tabs>
          <w:tab w:val="left" w:pos="567"/>
        </w:tabs>
        <w:jc w:val="both"/>
        <w:rPr>
          <w:i w:val="0"/>
        </w:rPr>
      </w:pPr>
    </w:p>
    <w:p w14:paraId="29556A57" w14:textId="77777777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2E7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0F4878A" w14:textId="77777777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i w:val="0"/>
        </w:rPr>
      </w:pPr>
      <w:r w:rsidRPr="007472E7">
        <w:rPr>
          <w:i w:val="0"/>
        </w:rPr>
        <w:t xml:space="preserve">Любые юридически значимые сообщения, в </w:t>
      </w:r>
      <w:proofErr w:type="spellStart"/>
      <w:r w:rsidRPr="007472E7">
        <w:rPr>
          <w:i w:val="0"/>
        </w:rPr>
        <w:t>т.ч</w:t>
      </w:r>
      <w:proofErr w:type="spellEnd"/>
      <w:r w:rsidRPr="007472E7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40007959" w14:textId="77777777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i w:val="0"/>
        </w:rPr>
      </w:pPr>
      <w:r w:rsidRPr="007472E7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D3C185B" w14:textId="29D188A3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7472E7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7472E7" w:rsidRPr="007472E7">
        <w:rPr>
          <w:i w:val="0"/>
        </w:rPr>
        <w:t>почтовой,</w:t>
      </w:r>
      <w:r w:rsidRPr="007472E7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57F5C3C" w14:textId="77777777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7472E7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72024954" w14:textId="77777777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7472E7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CC40C0E" w14:textId="77777777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284"/>
          <w:tab w:val="left" w:pos="567"/>
        </w:tabs>
        <w:jc w:val="both"/>
        <w:rPr>
          <w:i w:val="0"/>
        </w:rPr>
      </w:pPr>
      <w:r w:rsidRPr="007472E7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80F6EB1" w14:textId="77777777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7472E7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331674F0" w14:textId="77777777" w:rsidR="00536794" w:rsidRPr="007472E7" w:rsidRDefault="00536794" w:rsidP="007472E7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7472E7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F90DF98" w14:textId="77777777" w:rsidR="00536794" w:rsidRPr="007472E7" w:rsidRDefault="00536794" w:rsidP="007472E7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73DEC433" w14:textId="77777777" w:rsidR="00536794" w:rsidRPr="007472E7" w:rsidRDefault="00536794" w:rsidP="007472E7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19CDA4" w14:textId="77777777" w:rsidR="00536794" w:rsidRPr="007472E7" w:rsidRDefault="00536794" w:rsidP="007472E7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7472E7">
        <w:rPr>
          <w:rFonts w:ascii="Tahoma" w:hAnsi="Tahoma" w:cs="Tahoma"/>
          <w:szCs w:val="20"/>
        </w:rPr>
        <w:t>т.ч</w:t>
      </w:r>
      <w:proofErr w:type="spellEnd"/>
      <w:r w:rsidRPr="007472E7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F2E2D2" w14:textId="77777777" w:rsidR="00536794" w:rsidRPr="007472E7" w:rsidRDefault="00536794" w:rsidP="007472E7">
      <w:pPr>
        <w:pStyle w:val="afffa"/>
        <w:tabs>
          <w:tab w:val="num" w:pos="0"/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7CF46EBF" w14:textId="77777777" w:rsidR="00536794" w:rsidRPr="007472E7" w:rsidRDefault="00536794" w:rsidP="007472E7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12.12.1. Заказчику: </w:t>
      </w:r>
      <w:r w:rsidRPr="007472E7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7472E7">
        <w:rPr>
          <w:rFonts w:ascii="Tahoma" w:hAnsi="Tahoma" w:cs="Tahoma"/>
          <w:spacing w:val="3"/>
          <w:szCs w:val="20"/>
        </w:rPr>
        <w:t>_______________________</w:t>
      </w:r>
    </w:p>
    <w:p w14:paraId="48499B22" w14:textId="77777777" w:rsidR="00536794" w:rsidRPr="007472E7" w:rsidRDefault="00536794" w:rsidP="007472E7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12.12.2. Исполнителю: </w:t>
      </w:r>
      <w:r w:rsidRPr="007472E7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7472E7">
        <w:rPr>
          <w:rFonts w:ascii="Tahoma" w:hAnsi="Tahoma" w:cs="Tahoma"/>
          <w:spacing w:val="3"/>
          <w:szCs w:val="20"/>
        </w:rPr>
        <w:t>_______________________</w:t>
      </w:r>
    </w:p>
    <w:p w14:paraId="4AD14A08" w14:textId="77777777" w:rsidR="00536794" w:rsidRPr="007472E7" w:rsidRDefault="00536794" w:rsidP="007472E7">
      <w:pPr>
        <w:pStyle w:val="afffa"/>
        <w:tabs>
          <w:tab w:val="num" w:pos="0"/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E45B871" w14:textId="1B81FF4D" w:rsidR="00536794" w:rsidRPr="007472E7" w:rsidRDefault="00536794" w:rsidP="007472E7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Заказчика:</w:t>
      </w:r>
      <w:r w:rsidRPr="007472E7">
        <w:rPr>
          <w:rFonts w:ascii="Tahoma" w:hAnsi="Tahoma" w:cs="Tahoma"/>
          <w:spacing w:val="-3"/>
          <w:szCs w:val="20"/>
        </w:rPr>
        <w:t xml:space="preserve"> </w:t>
      </w:r>
      <w:r w:rsidRPr="007472E7">
        <w:rPr>
          <w:rFonts w:ascii="Tahoma" w:hAnsi="Tahoma" w:cs="Tahoma"/>
          <w:spacing w:val="-3"/>
          <w:szCs w:val="20"/>
          <w:lang w:val="en-US"/>
        </w:rPr>
        <w:t>E</w:t>
      </w:r>
      <w:r w:rsidRPr="007472E7">
        <w:rPr>
          <w:rFonts w:ascii="Tahoma" w:hAnsi="Tahoma" w:cs="Tahoma"/>
          <w:spacing w:val="-3"/>
          <w:szCs w:val="20"/>
        </w:rPr>
        <w:t>-</w:t>
      </w:r>
      <w:r w:rsidRPr="007472E7">
        <w:rPr>
          <w:rFonts w:ascii="Tahoma" w:hAnsi="Tahoma" w:cs="Tahoma"/>
          <w:spacing w:val="-3"/>
          <w:szCs w:val="20"/>
          <w:lang w:val="en-US"/>
        </w:rPr>
        <w:t>mail</w:t>
      </w:r>
      <w:r w:rsidRPr="007472E7">
        <w:rPr>
          <w:rFonts w:ascii="Tahoma" w:hAnsi="Tahoma" w:cs="Tahoma"/>
          <w:spacing w:val="-3"/>
          <w:szCs w:val="20"/>
        </w:rPr>
        <w:t xml:space="preserve">: </w:t>
      </w:r>
      <w:r w:rsidRPr="007472E7">
        <w:rPr>
          <w:rFonts w:ascii="Tahoma" w:hAnsi="Tahoma" w:cs="Tahoma"/>
          <w:spacing w:val="-3"/>
          <w:szCs w:val="20"/>
          <w:u w:val="single"/>
        </w:rPr>
        <w:t>_________________________________</w:t>
      </w:r>
      <w:r w:rsidRPr="007472E7">
        <w:rPr>
          <w:rFonts w:ascii="Tahoma" w:hAnsi="Tahoma" w:cs="Tahoma"/>
          <w:szCs w:val="20"/>
        </w:rPr>
        <w:t>;</w:t>
      </w:r>
    </w:p>
    <w:p w14:paraId="4B288465" w14:textId="01405177" w:rsidR="00536794" w:rsidRPr="007472E7" w:rsidRDefault="00536794" w:rsidP="007472E7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Исполнителя:</w:t>
      </w:r>
      <w:r w:rsidR="007472E7">
        <w:rPr>
          <w:rFonts w:ascii="Tahoma" w:hAnsi="Tahoma" w:cs="Tahoma"/>
          <w:szCs w:val="20"/>
        </w:rPr>
        <w:t xml:space="preserve"> </w:t>
      </w:r>
      <w:r w:rsidRPr="007472E7">
        <w:rPr>
          <w:rFonts w:ascii="Tahoma" w:hAnsi="Tahoma" w:cs="Tahoma"/>
          <w:spacing w:val="-3"/>
          <w:szCs w:val="20"/>
          <w:lang w:val="en-US"/>
        </w:rPr>
        <w:t>E</w:t>
      </w:r>
      <w:r w:rsidRPr="007472E7">
        <w:rPr>
          <w:rFonts w:ascii="Tahoma" w:hAnsi="Tahoma" w:cs="Tahoma"/>
          <w:spacing w:val="-3"/>
          <w:szCs w:val="20"/>
        </w:rPr>
        <w:t>-</w:t>
      </w:r>
      <w:r w:rsidRPr="007472E7">
        <w:rPr>
          <w:rFonts w:ascii="Tahoma" w:hAnsi="Tahoma" w:cs="Tahoma"/>
          <w:spacing w:val="-3"/>
          <w:szCs w:val="20"/>
          <w:lang w:val="en-US"/>
        </w:rPr>
        <w:t>mail</w:t>
      </w:r>
      <w:r w:rsidRPr="007472E7">
        <w:rPr>
          <w:rFonts w:ascii="Tahoma" w:hAnsi="Tahoma" w:cs="Tahoma"/>
          <w:spacing w:val="-3"/>
          <w:szCs w:val="20"/>
        </w:rPr>
        <w:t xml:space="preserve">: </w:t>
      </w:r>
      <w:r w:rsidRPr="007472E7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524F95EF" w14:textId="20EC2F57" w:rsidR="007F241D" w:rsidRPr="007472E7" w:rsidRDefault="007F241D" w:rsidP="007472E7">
      <w:pPr>
        <w:pStyle w:val="ConsPlusNormal"/>
        <w:tabs>
          <w:tab w:val="left" w:pos="567"/>
          <w:tab w:val="num" w:pos="709"/>
        </w:tabs>
        <w:jc w:val="both"/>
        <w:rPr>
          <w:i w:val="0"/>
        </w:rPr>
      </w:pPr>
    </w:p>
    <w:p w14:paraId="5237C046" w14:textId="652BE1DF" w:rsidR="007F241D" w:rsidRPr="007472E7" w:rsidRDefault="007F241D" w:rsidP="007472E7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5795C6CC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7472E7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7472E7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7F8718D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290837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E2CDF3A" w14:textId="77777777" w:rsidR="00913C0C" w:rsidRPr="007472E7" w:rsidRDefault="00913C0C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A7C8538" w14:textId="77777777" w:rsidR="00913C0C" w:rsidRPr="007472E7" w:rsidRDefault="00913C0C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- предоставление каких-либо гарантий;</w:t>
      </w:r>
    </w:p>
    <w:p w14:paraId="560F8FD2" w14:textId="77777777" w:rsidR="00913C0C" w:rsidRPr="007472E7" w:rsidRDefault="00913C0C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- ускорение существующих процедур;</w:t>
      </w:r>
    </w:p>
    <w:p w14:paraId="2E0D3E9C" w14:textId="77777777" w:rsidR="00913C0C" w:rsidRPr="007472E7" w:rsidRDefault="00913C0C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D27BFE9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8FA344D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1B51B9C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F0D48A" w14:textId="73E7C731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011673B4" w14:textId="77777777" w:rsidR="00913C0C" w:rsidRPr="007472E7" w:rsidRDefault="00913C0C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5616208" w14:textId="77777777" w:rsidR="00913C0C" w:rsidRPr="007472E7" w:rsidRDefault="00913C0C" w:rsidP="007472E7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3FABC1B" w14:textId="77777777" w:rsidR="00913C0C" w:rsidRPr="007472E7" w:rsidRDefault="00913C0C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50F05AB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7C592AE3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CF4865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18FCF8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3AD8B5C" w14:textId="77777777" w:rsidR="00913C0C" w:rsidRPr="007472E7" w:rsidRDefault="00913C0C" w:rsidP="007472E7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615C8C5F" w14:textId="77777777" w:rsidR="007F241D" w:rsidRPr="007472E7" w:rsidRDefault="007F241D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582C5B18" w14:textId="6B2C1D38" w:rsidR="006C5723" w:rsidRPr="007472E7" w:rsidRDefault="006C5723" w:rsidP="007472E7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bookmarkStart w:id="8" w:name="_Ref328747268"/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38AF7CC3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F5224E6" w14:textId="7028C662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7472E7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4D5E6026" w14:textId="77777777" w:rsidR="006C5723" w:rsidRPr="007472E7" w:rsidRDefault="006C5723" w:rsidP="007472E7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7472E7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89B6E6B" w14:textId="77777777" w:rsidR="006C5723" w:rsidRPr="007472E7" w:rsidRDefault="006C5723" w:rsidP="007472E7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7472E7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3DE7C5D4" w14:textId="580F57DA" w:rsidR="006C5723" w:rsidRPr="007472E7" w:rsidRDefault="006C5723" w:rsidP="007472E7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7472E7">
        <w:rPr>
          <w:rFonts w:ascii="Tahoma" w:eastAsia="Times New Roman" w:hAnsi="Tahoma" w:cs="Tahoma"/>
          <w:color w:val="000000"/>
          <w:szCs w:val="20"/>
        </w:rPr>
        <w:t>б)</w:t>
      </w:r>
      <w:r w:rsidR="007472E7">
        <w:rPr>
          <w:rFonts w:ascii="Tahoma" w:eastAsia="Times New Roman" w:hAnsi="Tahoma" w:cs="Tahoma"/>
          <w:color w:val="000000"/>
          <w:szCs w:val="20"/>
        </w:rPr>
        <w:t xml:space="preserve"> </w:t>
      </w:r>
      <w:r w:rsidRPr="007472E7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7F9D3060" w14:textId="77777777" w:rsidR="006C5723" w:rsidRPr="007472E7" w:rsidRDefault="006C5723" w:rsidP="007472E7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7472E7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C55D553" w14:textId="674F7EEE" w:rsidR="006C5723" w:rsidRPr="007472E7" w:rsidRDefault="006C5723" w:rsidP="007472E7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7472E7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13E5B423" w14:textId="77777777" w:rsidR="006C5723" w:rsidRPr="007472E7" w:rsidRDefault="006C5723" w:rsidP="007472E7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7472E7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E3C542A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7472E7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7472E7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7472E7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B75CAF8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10F83B60" w14:textId="7A84271C" w:rsidR="006C5723" w:rsidRPr="007472E7" w:rsidRDefault="007472E7" w:rsidP="007472E7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– </w:t>
      </w:r>
      <w:r w:rsidR="006C5723" w:rsidRPr="007472E7">
        <w:rPr>
          <w:rFonts w:ascii="Tahoma" w:eastAsia="Times New Roman" w:hAnsi="Tahoma" w:cs="Tahoma"/>
          <w:szCs w:val="20"/>
        </w:rPr>
        <w:t xml:space="preserve">в случае передачи Конфиденциальной информации на бумажных или электронных носителях </w:t>
      </w:r>
      <w:r>
        <w:rPr>
          <w:rFonts w:ascii="Tahoma" w:eastAsia="Times New Roman" w:hAnsi="Tahoma" w:cs="Tahoma"/>
          <w:szCs w:val="20"/>
        </w:rPr>
        <w:t>–</w:t>
      </w:r>
      <w:r w:rsidR="006C5723" w:rsidRPr="007472E7">
        <w:rPr>
          <w:rFonts w:ascii="Tahoma" w:eastAsia="Times New Roman" w:hAnsi="Tahoma" w:cs="Tahoma"/>
          <w:szCs w:val="20"/>
        </w:rPr>
        <w:t xml:space="preserve"> оформлением Сторонами актов приема-передачи документов или электронных носителей информации;</w:t>
      </w:r>
    </w:p>
    <w:p w14:paraId="1E0A9CF5" w14:textId="0264303D" w:rsidR="006C5723" w:rsidRPr="007472E7" w:rsidRDefault="006C5723" w:rsidP="007472E7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в случае</w:t>
      </w:r>
      <w:r w:rsidR="007472E7">
        <w:rPr>
          <w:rFonts w:ascii="Tahoma" w:eastAsia="Times New Roman" w:hAnsi="Tahoma" w:cs="Tahoma"/>
          <w:szCs w:val="20"/>
        </w:rPr>
        <w:t xml:space="preserve"> </w:t>
      </w:r>
      <w:r w:rsidRPr="007472E7">
        <w:rPr>
          <w:rFonts w:ascii="Tahoma" w:eastAsia="Times New Roman" w:hAnsi="Tahoma" w:cs="Tahoma"/>
          <w:szCs w:val="20"/>
        </w:rPr>
        <w:t>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83416A2" w14:textId="77777777" w:rsidR="006C5723" w:rsidRPr="007472E7" w:rsidRDefault="006C5723" w:rsidP="007472E7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154FE19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4A4D63A" w14:textId="6643971F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52BB6468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A07D4DA" w14:textId="4A0979CC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197D9EB1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33DAA92" w14:textId="77777777" w:rsidR="006C5723" w:rsidRPr="007472E7" w:rsidRDefault="006C5723" w:rsidP="007472E7">
      <w:pPr>
        <w:pStyle w:val="afffa"/>
        <w:numPr>
          <w:ilvl w:val="2"/>
          <w:numId w:val="32"/>
        </w:numPr>
        <w:tabs>
          <w:tab w:val="left" w:pos="567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FC55457" w14:textId="77777777" w:rsidR="006C5723" w:rsidRPr="007472E7" w:rsidRDefault="006C5723" w:rsidP="007472E7">
      <w:pPr>
        <w:pStyle w:val="afffa"/>
        <w:numPr>
          <w:ilvl w:val="2"/>
          <w:numId w:val="32"/>
        </w:numPr>
        <w:tabs>
          <w:tab w:val="left" w:pos="567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00417B62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B2706B0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3386E98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7472E7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6F7B195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7472E7">
        <w:rPr>
          <w:rFonts w:ascii="Tahoma" w:eastAsia="Times New Roman" w:hAnsi="Tahoma" w:cs="Tahoma"/>
          <w:szCs w:val="20"/>
          <w:lang w:val="en-US"/>
        </w:rPr>
        <w:t>Internet</w:t>
      </w:r>
      <w:r w:rsidRPr="007472E7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7647E57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54FA7F2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BEACEAD" w14:textId="58C38827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7472E7" w:rsidRPr="007472E7">
        <w:rPr>
          <w:rFonts w:ascii="Tahoma" w:eastAsia="Times New Roman" w:hAnsi="Tahoma" w:cs="Tahoma"/>
          <w:szCs w:val="20"/>
        </w:rPr>
        <w:t>известна,</w:t>
      </w:r>
      <w:r w:rsidRPr="007472E7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A077B92" w14:textId="3E707689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7472E7" w:rsidRPr="007472E7">
        <w:rPr>
          <w:rFonts w:ascii="Tahoma" w:eastAsia="Times New Roman" w:hAnsi="Tahoma" w:cs="Tahoma"/>
          <w:szCs w:val="20"/>
        </w:rPr>
        <w:t>иных правомерных</w:t>
      </w:r>
      <w:r w:rsidRPr="007472E7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C1C56C6" w14:textId="77777777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639AF63" w14:textId="77777777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E0A5169" w14:textId="77777777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CE23149" w14:textId="77777777" w:rsidR="006C5723" w:rsidRPr="007472E7" w:rsidRDefault="006C5723" w:rsidP="007472E7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7472E7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7472E7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3C89BF5F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7472E7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0B7F711D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3231198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366C690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8DC740D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C5D0C96" w14:textId="77777777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8B8A5B1" w14:textId="5070750A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3EB950EA" w14:textId="77777777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66620423" w14:textId="77777777" w:rsidR="006C5723" w:rsidRPr="007472E7" w:rsidRDefault="006C5723" w:rsidP="007472E7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59459877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700B2" w14:textId="7F3AF630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7472E7" w:rsidRPr="007472E7">
        <w:rPr>
          <w:rFonts w:ascii="Tahoma" w:eastAsia="Times New Roman" w:hAnsi="Tahoma" w:cs="Tahoma"/>
          <w:szCs w:val="20"/>
        </w:rPr>
        <w:t>размере 500</w:t>
      </w:r>
      <w:r w:rsidRPr="007472E7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14:paraId="67E282FB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77C7BA9C" w14:textId="693CC638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7472E7" w:rsidRPr="007472E7">
        <w:rPr>
          <w:rFonts w:ascii="Tahoma" w:eastAsia="Times New Roman" w:hAnsi="Tahoma" w:cs="Tahoma"/>
          <w:szCs w:val="20"/>
        </w:rPr>
        <w:t>течение 3</w:t>
      </w:r>
      <w:r w:rsidRPr="007472E7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44EF44C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7472E7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7472E7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3FEEABE" w14:textId="77777777" w:rsidR="006C5723" w:rsidRPr="007472E7" w:rsidRDefault="006C5723" w:rsidP="007472E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05803A6B" w14:textId="77777777" w:rsidR="006C5723" w:rsidRPr="007472E7" w:rsidRDefault="006C5723" w:rsidP="007472E7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4DC19C" w14:textId="77777777" w:rsidR="006C5723" w:rsidRPr="007472E7" w:rsidRDefault="006C5723" w:rsidP="007472E7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426"/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90953FC" w14:textId="52A57015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7472E7" w:rsidRPr="007472E7">
        <w:rPr>
          <w:rFonts w:ascii="Tahoma" w:hAnsi="Tahoma" w:cs="Tahoma"/>
          <w:szCs w:val="20"/>
        </w:rPr>
        <w:t>одинаковую юридическую</w:t>
      </w:r>
      <w:r w:rsidRPr="007472E7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75E7F456" w14:textId="5BD1CA20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E9588F1" w14:textId="77777777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29B36F93" w14:textId="77777777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3CC3510" w14:textId="77777777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C1C9EC6" w14:textId="77777777" w:rsidR="006C5723" w:rsidRPr="007472E7" w:rsidRDefault="006C5723" w:rsidP="007472E7">
      <w:pPr>
        <w:pStyle w:val="afffa"/>
        <w:numPr>
          <w:ilvl w:val="0"/>
          <w:numId w:val="3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6103E459" w14:textId="6F5BD342" w:rsidR="006C5723" w:rsidRPr="007472E7" w:rsidRDefault="006C5723" w:rsidP="007472E7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 случае не уведомления Заказчика </w:t>
      </w:r>
      <w:r w:rsidR="007472E7" w:rsidRPr="007472E7">
        <w:rPr>
          <w:rFonts w:ascii="Tahoma" w:hAnsi="Tahoma" w:cs="Tahoma"/>
          <w:szCs w:val="20"/>
        </w:rPr>
        <w:t>о событиях,</w:t>
      </w:r>
      <w:r w:rsidRPr="007472E7">
        <w:rPr>
          <w:rFonts w:ascii="Tahoma" w:hAnsi="Tahoma" w:cs="Tahoma"/>
          <w:szCs w:val="20"/>
        </w:rPr>
        <w:t xml:space="preserve"> указанных в настоящем пункте, </w:t>
      </w:r>
      <w:r w:rsidR="007472E7" w:rsidRPr="007472E7">
        <w:rPr>
          <w:rFonts w:ascii="Tahoma" w:hAnsi="Tahoma" w:cs="Tahoma"/>
          <w:szCs w:val="20"/>
        </w:rPr>
        <w:t>Исполнитель несет</w:t>
      </w:r>
      <w:r w:rsidRPr="007472E7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14:paraId="6D5C230A" w14:textId="77777777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7472E7">
        <w:rPr>
          <w:rFonts w:ascii="Tahoma" w:hAnsi="Tahoma" w:cs="Tahoma"/>
          <w:szCs w:val="20"/>
        </w:rPr>
        <w:t>т.ч</w:t>
      </w:r>
      <w:proofErr w:type="spellEnd"/>
      <w:r w:rsidRPr="007472E7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2B92861" w14:textId="77777777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b/>
          <w:szCs w:val="20"/>
        </w:rPr>
        <w:t>Электронный документооборот</w:t>
      </w:r>
    </w:p>
    <w:p w14:paraId="144EBA87" w14:textId="620C2D00" w:rsidR="006C5723" w:rsidRPr="007472E7" w:rsidRDefault="006C5723" w:rsidP="007472E7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7472E7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актов сверок, Отчетов, Актов приема-передачи прав - в форматах </w:t>
      </w:r>
      <w:proofErr w:type="spellStart"/>
      <w:r w:rsidRPr="007472E7">
        <w:rPr>
          <w:rFonts w:ascii="Tahoma" w:hAnsi="Tahoma" w:cs="Tahoma"/>
          <w:szCs w:val="20"/>
        </w:rPr>
        <w:t>pdf</w:t>
      </w:r>
      <w:proofErr w:type="spellEnd"/>
      <w:r w:rsidRPr="007472E7">
        <w:rPr>
          <w:rFonts w:ascii="Tahoma" w:hAnsi="Tahoma" w:cs="Tahoma"/>
          <w:szCs w:val="20"/>
        </w:rPr>
        <w:t xml:space="preserve"> (</w:t>
      </w:r>
      <w:proofErr w:type="spellStart"/>
      <w:r w:rsidRPr="007472E7">
        <w:rPr>
          <w:rFonts w:ascii="Tahoma" w:hAnsi="Tahoma" w:cs="Tahoma"/>
          <w:szCs w:val="20"/>
        </w:rPr>
        <w:t>Portable</w:t>
      </w:r>
      <w:proofErr w:type="spellEnd"/>
      <w:r w:rsidRPr="007472E7">
        <w:rPr>
          <w:rFonts w:ascii="Tahoma" w:hAnsi="Tahoma" w:cs="Tahoma"/>
          <w:szCs w:val="20"/>
        </w:rPr>
        <w:t xml:space="preserve"> </w:t>
      </w:r>
      <w:proofErr w:type="spellStart"/>
      <w:r w:rsidRPr="007472E7">
        <w:rPr>
          <w:rFonts w:ascii="Tahoma" w:hAnsi="Tahoma" w:cs="Tahoma"/>
          <w:szCs w:val="20"/>
        </w:rPr>
        <w:t>Document</w:t>
      </w:r>
      <w:proofErr w:type="spellEnd"/>
      <w:r w:rsidRPr="007472E7">
        <w:rPr>
          <w:rFonts w:ascii="Tahoma" w:hAnsi="Tahoma" w:cs="Tahoma"/>
          <w:szCs w:val="20"/>
        </w:rPr>
        <w:t xml:space="preserve"> </w:t>
      </w:r>
      <w:proofErr w:type="spellStart"/>
      <w:r w:rsidRPr="007472E7">
        <w:rPr>
          <w:rFonts w:ascii="Tahoma" w:hAnsi="Tahoma" w:cs="Tahoma"/>
          <w:szCs w:val="20"/>
        </w:rPr>
        <w:t>Format</w:t>
      </w:r>
      <w:proofErr w:type="spellEnd"/>
      <w:r w:rsidRPr="007472E7">
        <w:rPr>
          <w:rFonts w:ascii="Tahoma" w:hAnsi="Tahoma" w:cs="Tahoma"/>
          <w:szCs w:val="20"/>
        </w:rPr>
        <w:t xml:space="preserve">), </w:t>
      </w:r>
      <w:proofErr w:type="spellStart"/>
      <w:r w:rsidRPr="007472E7">
        <w:rPr>
          <w:rFonts w:ascii="Tahoma" w:hAnsi="Tahoma" w:cs="Tahoma"/>
          <w:szCs w:val="20"/>
        </w:rPr>
        <w:t>doc</w:t>
      </w:r>
      <w:proofErr w:type="spellEnd"/>
      <w:r w:rsidRPr="007472E7">
        <w:rPr>
          <w:rFonts w:ascii="Tahoma" w:hAnsi="Tahoma" w:cs="Tahoma"/>
          <w:szCs w:val="20"/>
        </w:rPr>
        <w:t xml:space="preserve"> (MS </w:t>
      </w:r>
      <w:proofErr w:type="spellStart"/>
      <w:r w:rsidRPr="007472E7">
        <w:rPr>
          <w:rFonts w:ascii="Tahoma" w:hAnsi="Tahoma" w:cs="Tahoma"/>
          <w:szCs w:val="20"/>
        </w:rPr>
        <w:t>Word</w:t>
      </w:r>
      <w:proofErr w:type="spellEnd"/>
      <w:r w:rsidRPr="007472E7">
        <w:rPr>
          <w:rFonts w:ascii="Tahoma" w:hAnsi="Tahoma" w:cs="Tahoma"/>
          <w:szCs w:val="20"/>
        </w:rPr>
        <w:t xml:space="preserve">), </w:t>
      </w:r>
      <w:proofErr w:type="spellStart"/>
      <w:r w:rsidRPr="007472E7">
        <w:rPr>
          <w:rFonts w:ascii="Tahoma" w:hAnsi="Tahoma" w:cs="Tahoma"/>
          <w:szCs w:val="20"/>
        </w:rPr>
        <w:t>xls</w:t>
      </w:r>
      <w:proofErr w:type="spellEnd"/>
      <w:r w:rsidRPr="007472E7">
        <w:rPr>
          <w:rFonts w:ascii="Tahoma" w:hAnsi="Tahoma" w:cs="Tahoma"/>
          <w:szCs w:val="20"/>
        </w:rPr>
        <w:t xml:space="preserve"> (MS </w:t>
      </w:r>
      <w:proofErr w:type="spellStart"/>
      <w:r w:rsidRPr="007472E7">
        <w:rPr>
          <w:rFonts w:ascii="Tahoma" w:hAnsi="Tahoma" w:cs="Tahoma"/>
          <w:szCs w:val="20"/>
        </w:rPr>
        <w:t>Excel</w:t>
      </w:r>
      <w:proofErr w:type="spellEnd"/>
      <w:r w:rsidRPr="007472E7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5683BF" w14:textId="77777777" w:rsidR="006C5723" w:rsidRPr="007472E7" w:rsidRDefault="006C5723" w:rsidP="007472E7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7472E7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108F16E" w14:textId="77777777" w:rsidR="006C5723" w:rsidRPr="007472E7" w:rsidRDefault="006C5723" w:rsidP="007472E7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7472E7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F22E7E5" w14:textId="77777777" w:rsidR="006C5723" w:rsidRPr="007472E7" w:rsidRDefault="006C5723" w:rsidP="007472E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7472E7">
        <w:rPr>
          <w:rFonts w:ascii="Tahoma" w:hAnsi="Tahoma" w:cs="Tahoma"/>
          <w:szCs w:val="20"/>
        </w:rPr>
        <w:t>ТекстИнф</w:t>
      </w:r>
      <w:proofErr w:type="spellEnd"/>
      <w:r w:rsidRPr="007472E7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472E7">
        <w:rPr>
          <w:rFonts w:ascii="Tahoma" w:hAnsi="Tahoma" w:cs="Tahoma"/>
          <w:szCs w:val="20"/>
        </w:rPr>
        <w:t>Идентиф</w:t>
      </w:r>
      <w:proofErr w:type="spellEnd"/>
      <w:r w:rsidRPr="007472E7">
        <w:rPr>
          <w:rFonts w:ascii="Tahoma" w:hAnsi="Tahoma" w:cs="Tahoma"/>
          <w:szCs w:val="20"/>
        </w:rPr>
        <w:t xml:space="preserve">="Договор" и </w:t>
      </w:r>
      <w:proofErr w:type="spellStart"/>
      <w:r w:rsidRPr="007472E7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7472E7">
        <w:rPr>
          <w:rFonts w:ascii="Tahoma" w:hAnsi="Tahoma" w:cs="Tahoma"/>
          <w:szCs w:val="20"/>
        </w:rPr>
        <w:t>=&lt;</w:t>
      </w:r>
      <w:proofErr w:type="gramEnd"/>
      <w:r w:rsidRPr="007472E7">
        <w:rPr>
          <w:rFonts w:ascii="Tahoma" w:hAnsi="Tahoma" w:cs="Tahoma"/>
          <w:szCs w:val="20"/>
        </w:rPr>
        <w:t xml:space="preserve">Номер договора&gt;;   </w:t>
      </w:r>
    </w:p>
    <w:p w14:paraId="39271B5A" w14:textId="77777777" w:rsidR="006C5723" w:rsidRPr="007472E7" w:rsidRDefault="006C5723" w:rsidP="007472E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7472E7">
        <w:rPr>
          <w:rFonts w:ascii="Tahoma" w:hAnsi="Tahoma" w:cs="Tahoma"/>
          <w:szCs w:val="20"/>
        </w:rPr>
        <w:t>ТекстИнф</w:t>
      </w:r>
      <w:proofErr w:type="spellEnd"/>
      <w:r w:rsidRPr="007472E7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472E7">
        <w:rPr>
          <w:rFonts w:ascii="Tahoma" w:hAnsi="Tahoma" w:cs="Tahoma"/>
          <w:szCs w:val="20"/>
        </w:rPr>
        <w:t>Идентиф</w:t>
      </w:r>
      <w:proofErr w:type="spellEnd"/>
      <w:r w:rsidRPr="007472E7">
        <w:rPr>
          <w:rFonts w:ascii="Tahoma" w:hAnsi="Tahoma" w:cs="Tahoma"/>
          <w:szCs w:val="20"/>
        </w:rPr>
        <w:t xml:space="preserve">="Договор" и </w:t>
      </w:r>
      <w:proofErr w:type="spellStart"/>
      <w:r w:rsidRPr="007472E7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7472E7">
        <w:rPr>
          <w:rFonts w:ascii="Tahoma" w:hAnsi="Tahoma" w:cs="Tahoma"/>
          <w:szCs w:val="20"/>
        </w:rPr>
        <w:t>=&lt;</w:t>
      </w:r>
      <w:proofErr w:type="gramEnd"/>
      <w:r w:rsidRPr="007472E7"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 w:rsidRPr="007472E7">
        <w:rPr>
          <w:rFonts w:ascii="Tahoma" w:hAnsi="Tahoma" w:cs="Tahoma"/>
          <w:szCs w:val="20"/>
        </w:rPr>
        <w:t>СвПродПер.СвПер</w:t>
      </w:r>
      <w:proofErr w:type="spellEnd"/>
      <w:r w:rsidRPr="007472E7">
        <w:rPr>
          <w:rFonts w:ascii="Tahoma" w:hAnsi="Tahoma" w:cs="Tahoma"/>
          <w:szCs w:val="20"/>
        </w:rPr>
        <w:t xml:space="preserve"> – строку с тэгом  </w:t>
      </w:r>
      <w:proofErr w:type="spellStart"/>
      <w:r w:rsidRPr="007472E7">
        <w:rPr>
          <w:rFonts w:ascii="Tahoma" w:hAnsi="Tahoma" w:cs="Tahoma"/>
          <w:szCs w:val="20"/>
        </w:rPr>
        <w:t>ОснПер</w:t>
      </w:r>
      <w:proofErr w:type="spellEnd"/>
      <w:r w:rsidRPr="007472E7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472E7">
        <w:rPr>
          <w:rFonts w:ascii="Tahoma" w:hAnsi="Tahoma" w:cs="Tahoma"/>
          <w:szCs w:val="20"/>
        </w:rPr>
        <w:t>НаимОсн</w:t>
      </w:r>
      <w:proofErr w:type="spellEnd"/>
      <w:r w:rsidRPr="007472E7">
        <w:rPr>
          <w:rFonts w:ascii="Tahoma" w:hAnsi="Tahoma" w:cs="Tahoma"/>
          <w:szCs w:val="20"/>
        </w:rPr>
        <w:t xml:space="preserve">="Договор" и </w:t>
      </w:r>
      <w:proofErr w:type="spellStart"/>
      <w:r w:rsidRPr="007472E7">
        <w:rPr>
          <w:rFonts w:ascii="Tahoma" w:hAnsi="Tahoma" w:cs="Tahoma"/>
          <w:szCs w:val="20"/>
        </w:rPr>
        <w:t>НомОсн</w:t>
      </w:r>
      <w:proofErr w:type="spellEnd"/>
      <w:r w:rsidRPr="007472E7"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 w:rsidRPr="007472E7">
        <w:rPr>
          <w:rFonts w:ascii="Tahoma" w:hAnsi="Tahoma" w:cs="Tahoma"/>
          <w:szCs w:val="20"/>
        </w:rPr>
        <w:t>ГрузОт</w:t>
      </w:r>
      <w:proofErr w:type="spellEnd"/>
      <w:r w:rsidRPr="007472E7"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 w:rsidRPr="007472E7">
        <w:rPr>
          <w:rFonts w:ascii="Tahoma" w:hAnsi="Tahoma" w:cs="Tahoma"/>
          <w:szCs w:val="20"/>
        </w:rPr>
        <w:t>УчастникТип</w:t>
      </w:r>
      <w:proofErr w:type="spellEnd"/>
      <w:r w:rsidRPr="007472E7"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14:paraId="2C511966" w14:textId="77777777" w:rsidR="006C5723" w:rsidRPr="007472E7" w:rsidRDefault="006C5723" w:rsidP="007472E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E481F65" w14:textId="77777777" w:rsidR="006C5723" w:rsidRPr="007472E7" w:rsidRDefault="006C5723" w:rsidP="007472E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7472E7">
        <w:rPr>
          <w:rFonts w:ascii="Tahoma" w:hAnsi="Tahoma" w:cs="Tahoma"/>
          <w:szCs w:val="20"/>
        </w:rPr>
        <w:t>ТекстИнф</w:t>
      </w:r>
      <w:proofErr w:type="spellEnd"/>
      <w:r w:rsidRPr="007472E7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472E7">
        <w:rPr>
          <w:rFonts w:ascii="Tahoma" w:hAnsi="Tahoma" w:cs="Tahoma"/>
          <w:szCs w:val="20"/>
        </w:rPr>
        <w:t>Идентиф</w:t>
      </w:r>
      <w:proofErr w:type="spellEnd"/>
      <w:r w:rsidRPr="007472E7">
        <w:rPr>
          <w:rFonts w:ascii="Tahoma" w:hAnsi="Tahoma" w:cs="Tahoma"/>
          <w:szCs w:val="20"/>
        </w:rPr>
        <w:t xml:space="preserve">=" </w:t>
      </w:r>
      <w:proofErr w:type="spellStart"/>
      <w:r w:rsidRPr="007472E7">
        <w:rPr>
          <w:rFonts w:ascii="Tahoma" w:hAnsi="Tahoma" w:cs="Tahoma"/>
          <w:szCs w:val="20"/>
        </w:rPr>
        <w:t>ПредДок</w:t>
      </w:r>
      <w:proofErr w:type="spellEnd"/>
      <w:r w:rsidRPr="007472E7">
        <w:rPr>
          <w:rFonts w:ascii="Tahoma" w:hAnsi="Tahoma" w:cs="Tahoma"/>
          <w:szCs w:val="20"/>
        </w:rPr>
        <w:t xml:space="preserve">" и </w:t>
      </w:r>
      <w:proofErr w:type="spellStart"/>
      <w:r w:rsidRPr="007472E7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7472E7">
        <w:rPr>
          <w:rFonts w:ascii="Tahoma" w:hAnsi="Tahoma" w:cs="Tahoma"/>
          <w:szCs w:val="20"/>
        </w:rPr>
        <w:t>=&lt;</w:t>
      </w:r>
      <w:proofErr w:type="gramEnd"/>
      <w:r w:rsidRPr="007472E7">
        <w:rPr>
          <w:rFonts w:ascii="Tahoma" w:hAnsi="Tahoma" w:cs="Tahoma"/>
          <w:szCs w:val="20"/>
        </w:rPr>
        <w:t xml:space="preserve">Номер ПУД&gt; </w:t>
      </w:r>
    </w:p>
    <w:p w14:paraId="6FE92826" w14:textId="77777777" w:rsidR="006C5723" w:rsidRPr="007472E7" w:rsidRDefault="006C5723" w:rsidP="007472E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7472E7">
        <w:rPr>
          <w:rFonts w:ascii="Tahoma" w:hAnsi="Tahoma" w:cs="Tahoma"/>
          <w:szCs w:val="20"/>
        </w:rPr>
        <w:t>ТекстИнф</w:t>
      </w:r>
      <w:proofErr w:type="spellEnd"/>
      <w:r w:rsidRPr="007472E7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472E7">
        <w:rPr>
          <w:rFonts w:ascii="Tahoma" w:hAnsi="Tahoma" w:cs="Tahoma"/>
          <w:szCs w:val="20"/>
        </w:rPr>
        <w:t>Идентиф</w:t>
      </w:r>
      <w:proofErr w:type="spellEnd"/>
      <w:r w:rsidRPr="007472E7">
        <w:rPr>
          <w:rFonts w:ascii="Tahoma" w:hAnsi="Tahoma" w:cs="Tahoma"/>
          <w:szCs w:val="20"/>
        </w:rPr>
        <w:t xml:space="preserve">=" </w:t>
      </w:r>
      <w:proofErr w:type="spellStart"/>
      <w:r w:rsidRPr="007472E7">
        <w:rPr>
          <w:rFonts w:ascii="Tahoma" w:hAnsi="Tahoma" w:cs="Tahoma"/>
          <w:szCs w:val="20"/>
        </w:rPr>
        <w:t>ПредДокДата</w:t>
      </w:r>
      <w:proofErr w:type="spellEnd"/>
      <w:r w:rsidRPr="007472E7">
        <w:rPr>
          <w:rFonts w:ascii="Tahoma" w:hAnsi="Tahoma" w:cs="Tahoma"/>
          <w:szCs w:val="20"/>
        </w:rPr>
        <w:t xml:space="preserve">" и </w:t>
      </w:r>
      <w:proofErr w:type="spellStart"/>
      <w:r w:rsidRPr="007472E7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7472E7">
        <w:rPr>
          <w:rFonts w:ascii="Tahoma" w:hAnsi="Tahoma" w:cs="Tahoma"/>
          <w:szCs w:val="20"/>
        </w:rPr>
        <w:t>=&lt;</w:t>
      </w:r>
      <w:proofErr w:type="gramEnd"/>
      <w:r w:rsidRPr="007472E7">
        <w:rPr>
          <w:rFonts w:ascii="Tahoma" w:hAnsi="Tahoma" w:cs="Tahoma"/>
          <w:szCs w:val="20"/>
        </w:rPr>
        <w:t>Дата ПУД&gt;</w:t>
      </w:r>
    </w:p>
    <w:p w14:paraId="5EB63E6D" w14:textId="77777777" w:rsidR="006C5723" w:rsidRPr="007472E7" w:rsidRDefault="006C5723" w:rsidP="007472E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85C8EC" w14:textId="77777777" w:rsidR="006C5723" w:rsidRPr="007472E7" w:rsidRDefault="006C5723" w:rsidP="007472E7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79B9BB" w14:textId="77777777" w:rsidR="006C5723" w:rsidRPr="007472E7" w:rsidRDefault="006C5723" w:rsidP="007472E7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3D73D63" w14:textId="77777777" w:rsidR="006C5723" w:rsidRPr="007472E7" w:rsidRDefault="006C5723" w:rsidP="007472E7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35ABB95" w14:textId="77777777" w:rsidR="006C5723" w:rsidRPr="007472E7" w:rsidRDefault="006C5723" w:rsidP="007472E7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0ADB1AF3" w14:textId="77777777" w:rsidR="006C5723" w:rsidRPr="007472E7" w:rsidRDefault="006C5723" w:rsidP="007472E7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Заказчик, за исключением случаев предусмотренных </w:t>
      </w:r>
      <w:proofErr w:type="gramStart"/>
      <w:r w:rsidRPr="007472E7">
        <w:rPr>
          <w:rFonts w:ascii="Tahoma" w:hAnsi="Tahoma" w:cs="Tahoma"/>
          <w:szCs w:val="20"/>
        </w:rPr>
        <w:t>п15.8.6.-</w:t>
      </w:r>
      <w:proofErr w:type="gramEnd"/>
      <w:r w:rsidRPr="007472E7"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12A58B43" w14:textId="77777777" w:rsidR="006C5723" w:rsidRPr="007472E7" w:rsidRDefault="006C5723" w:rsidP="007472E7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3DC388B" w14:textId="77777777" w:rsidR="006C5723" w:rsidRPr="007472E7" w:rsidRDefault="006C5723" w:rsidP="007472E7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27216F8" w14:textId="77777777" w:rsidR="006C5723" w:rsidRPr="007472E7" w:rsidRDefault="006C5723" w:rsidP="007472E7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0E6C6DC5" w14:textId="77777777" w:rsidR="007F241D" w:rsidRPr="007472E7" w:rsidRDefault="007F241D" w:rsidP="007472E7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Техническое задание</w:t>
      </w:r>
      <w:bookmarkEnd w:id="8"/>
    </w:p>
    <w:p w14:paraId="70BBDD47" w14:textId="77777777" w:rsidR="007F241D" w:rsidRPr="007472E7" w:rsidRDefault="007F241D" w:rsidP="007472E7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Тарифы на оказываемые услуги</w:t>
      </w:r>
    </w:p>
    <w:p w14:paraId="7224EE44" w14:textId="77777777" w:rsidR="007F241D" w:rsidRPr="007472E7" w:rsidRDefault="007F241D" w:rsidP="007472E7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Форма акта приемки-сдачи выполненных работ </w:t>
      </w:r>
    </w:p>
    <w:p w14:paraId="0DD5A21D" w14:textId="77777777" w:rsidR="007F241D" w:rsidRPr="007472E7" w:rsidRDefault="007F241D" w:rsidP="007472E7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57B8EC4E" w14:textId="77777777" w:rsidR="007F241D" w:rsidRPr="007472E7" w:rsidRDefault="007F241D" w:rsidP="007472E7">
      <w:pPr>
        <w:pStyle w:val="30"/>
        <w:keepNext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6C4E47E5" w14:textId="30C46FFB" w:rsidR="007F241D" w:rsidRPr="007472E7" w:rsidRDefault="0053157A" w:rsidP="007472E7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7F241D" w:rsidRPr="007472E7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41D" w:rsidRPr="007472E7" w14:paraId="597CD703" w14:textId="77777777" w:rsidTr="000569A5">
        <w:tc>
          <w:tcPr>
            <w:tcW w:w="4448" w:type="dxa"/>
          </w:tcPr>
          <w:p w14:paraId="12291B0C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7472E7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DFF62C4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7472E7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7F241D" w:rsidRPr="007472E7" w14:paraId="1A8D443B" w14:textId="77777777" w:rsidTr="000569A5">
        <w:tc>
          <w:tcPr>
            <w:tcW w:w="4448" w:type="dxa"/>
          </w:tcPr>
          <w:p w14:paraId="416E4BB7" w14:textId="18D5317D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3F5B8D90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36529E3C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F241D" w:rsidRPr="007472E7" w14:paraId="46AB59A1" w14:textId="77777777" w:rsidTr="000569A5">
        <w:tc>
          <w:tcPr>
            <w:tcW w:w="4448" w:type="dxa"/>
          </w:tcPr>
          <w:p w14:paraId="387F5C82" w14:textId="175EEFBB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</w:p>
        </w:tc>
        <w:tc>
          <w:tcPr>
            <w:tcW w:w="5299" w:type="dxa"/>
          </w:tcPr>
          <w:p w14:paraId="090CAF3D" w14:textId="77777777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7472E7">
              <w:rPr>
                <w:rFonts w:ascii="Tahoma" w:eastAsia="Times New Roman" w:hAnsi="Tahoma" w:cs="Tahoma"/>
                <w:spacing w:val="3"/>
                <w:szCs w:val="20"/>
              </w:rPr>
              <w:t xml:space="preserve">143421, Московская область, </w:t>
            </w:r>
            <w:proofErr w:type="spellStart"/>
            <w:r w:rsidRPr="007472E7">
              <w:rPr>
                <w:rFonts w:ascii="Tahoma" w:eastAsia="Times New Roman" w:hAnsi="Tahoma" w:cs="Tahoma"/>
                <w:spacing w:val="3"/>
                <w:szCs w:val="20"/>
              </w:rPr>
              <w:t>г.о</w:t>
            </w:r>
            <w:proofErr w:type="spellEnd"/>
            <w:r w:rsidRPr="007472E7">
              <w:rPr>
                <w:rFonts w:ascii="Tahoma" w:eastAsia="Times New Roman" w:hAnsi="Tahoma" w:cs="Tahoma"/>
                <w:spacing w:val="3"/>
                <w:szCs w:val="20"/>
              </w:rPr>
              <w:t xml:space="preserve">. Красногорск, автодорога Балтия </w:t>
            </w:r>
            <w:proofErr w:type="gramStart"/>
            <w:r w:rsidRPr="007472E7">
              <w:rPr>
                <w:rFonts w:ascii="Tahoma" w:eastAsia="Times New Roman" w:hAnsi="Tahoma" w:cs="Tahoma"/>
                <w:spacing w:val="3"/>
                <w:szCs w:val="20"/>
              </w:rPr>
              <w:t>тер.,</w:t>
            </w:r>
            <w:proofErr w:type="gramEnd"/>
            <w:r w:rsidRPr="007472E7">
              <w:rPr>
                <w:rFonts w:ascii="Tahoma" w:eastAsia="Times New Roman" w:hAnsi="Tahoma" w:cs="Tahoma"/>
                <w:spacing w:val="3"/>
                <w:szCs w:val="20"/>
              </w:rPr>
              <w:t xml:space="preserve"> 26-й км, д 5, стр.3, оф. 513</w:t>
            </w:r>
          </w:p>
        </w:tc>
      </w:tr>
      <w:tr w:rsidR="007F241D" w:rsidRPr="007472E7" w14:paraId="577A0E25" w14:textId="77777777" w:rsidTr="000569A5">
        <w:tc>
          <w:tcPr>
            <w:tcW w:w="4448" w:type="dxa"/>
          </w:tcPr>
          <w:p w14:paraId="369A3E3F" w14:textId="59C94126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 w:rsidRPr="007472E7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8867B5" w:rsidRPr="007472E7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14:paraId="5652B8AC" w14:textId="48D498B8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8867B5"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</w:tc>
        <w:tc>
          <w:tcPr>
            <w:tcW w:w="5299" w:type="dxa"/>
          </w:tcPr>
          <w:p w14:paraId="3E838AC2" w14:textId="77777777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7472E7">
              <w:rPr>
                <w:rFonts w:ascii="Tahoma" w:hAnsi="Tahoma" w:cs="Tahoma"/>
                <w:szCs w:val="20"/>
              </w:rPr>
              <w:t>5612042824</w:t>
            </w:r>
            <w:r w:rsidRPr="007472E7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7472E7">
              <w:rPr>
                <w:rFonts w:ascii="Tahoma" w:hAnsi="Tahoma" w:cs="Tahoma"/>
                <w:szCs w:val="20"/>
              </w:rPr>
              <w:t>997650001</w:t>
            </w:r>
          </w:p>
          <w:p w14:paraId="576EFA02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7F241D" w:rsidRPr="007472E7" w14:paraId="02095685" w14:textId="77777777" w:rsidTr="000569A5">
        <w:tc>
          <w:tcPr>
            <w:tcW w:w="4448" w:type="dxa"/>
          </w:tcPr>
          <w:p w14:paraId="007D7F1B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81E43B" w14:textId="14C31687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867B5"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14:paraId="371D98D5" w14:textId="1EF3A296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К/с, БИК </w:t>
            </w:r>
          </w:p>
        </w:tc>
        <w:tc>
          <w:tcPr>
            <w:tcW w:w="5299" w:type="dxa"/>
          </w:tcPr>
          <w:p w14:paraId="057CE9D1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2422A083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Р/с №40702810700010103178 в Московский филиал ПАО «МЕТКОМБАНК»</w:t>
            </w:r>
          </w:p>
          <w:p w14:paraId="5F749429" w14:textId="77777777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К/с 30101810945250000200, БИК 044525200</w:t>
            </w:r>
          </w:p>
          <w:p w14:paraId="1664C92E" w14:textId="77777777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3507A9C9" w14:textId="77777777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7F241D" w:rsidRPr="007472E7" w14:paraId="4CDA2879" w14:textId="77777777" w:rsidTr="000569A5">
        <w:tc>
          <w:tcPr>
            <w:tcW w:w="4448" w:type="dxa"/>
          </w:tcPr>
          <w:p w14:paraId="3B48DF45" w14:textId="0B1B88D1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______________________</w:t>
            </w:r>
            <w:r w:rsidR="008867B5" w:rsidRPr="007472E7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// </w:t>
            </w:r>
          </w:p>
          <w:p w14:paraId="75AA2153" w14:textId="77777777" w:rsidR="007F241D" w:rsidRPr="007472E7" w:rsidRDefault="007F241D" w:rsidP="007472E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ACD5408" w14:textId="2F83AC4E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«___</w:t>
            </w:r>
            <w:proofErr w:type="gramStart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___________________ 20</w:t>
            </w:r>
            <w:r w:rsidR="00FB3F9B" w:rsidRPr="007472E7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14:paraId="521D7984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____________________________/К.Р. Азизов/</w:t>
            </w:r>
          </w:p>
          <w:p w14:paraId="4FCBA926" w14:textId="77777777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5324FBBB" w14:textId="504F32F9" w:rsidR="007F241D" w:rsidRPr="007472E7" w:rsidRDefault="007F241D" w:rsidP="007472E7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«____</w:t>
            </w:r>
            <w:proofErr w:type="gramStart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>________________ 20</w:t>
            </w:r>
            <w:r w:rsidR="00FB3F9B" w:rsidRPr="007472E7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7472E7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14:paraId="684F873E" w14:textId="77777777" w:rsidR="007F241D" w:rsidRPr="007472E7" w:rsidRDefault="007F241D" w:rsidP="007472E7">
      <w:pPr>
        <w:tabs>
          <w:tab w:val="left" w:pos="567"/>
        </w:tabs>
        <w:spacing w:after="0" w:line="240" w:lineRule="auto"/>
        <w:contextualSpacing/>
        <w:rPr>
          <w:rFonts w:ascii="Tahoma" w:hAnsi="Tahoma" w:cs="Tahoma"/>
          <w:szCs w:val="20"/>
        </w:rPr>
      </w:pPr>
    </w:p>
    <w:p w14:paraId="126BAB05" w14:textId="77777777" w:rsidR="00064EF8" w:rsidRPr="007472E7" w:rsidRDefault="00064EF8" w:rsidP="007472E7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Приложение №1</w:t>
      </w:r>
    </w:p>
    <w:p w14:paraId="478C97E9" w14:textId="77777777" w:rsidR="00064EF8" w:rsidRPr="007472E7" w:rsidRDefault="00064EF8" w:rsidP="007472E7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к договору № ___________________</w:t>
      </w:r>
    </w:p>
    <w:p w14:paraId="77ACAF37" w14:textId="180A9B72" w:rsidR="00064EF8" w:rsidRPr="007472E7" w:rsidRDefault="00064EF8" w:rsidP="007472E7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szCs w:val="20"/>
        </w:rPr>
        <w:t>от «___</w:t>
      </w:r>
      <w:proofErr w:type="gramStart"/>
      <w:r w:rsidRPr="007472E7">
        <w:rPr>
          <w:rFonts w:ascii="Tahoma" w:hAnsi="Tahoma" w:cs="Tahoma"/>
          <w:szCs w:val="20"/>
        </w:rPr>
        <w:t>_»_</w:t>
      </w:r>
      <w:proofErr w:type="gramEnd"/>
      <w:r w:rsidRPr="007472E7">
        <w:rPr>
          <w:rFonts w:ascii="Tahoma" w:hAnsi="Tahoma" w:cs="Tahoma"/>
          <w:szCs w:val="20"/>
        </w:rPr>
        <w:t>___________20</w:t>
      </w:r>
      <w:r w:rsidR="006E2240" w:rsidRPr="007472E7">
        <w:rPr>
          <w:rFonts w:ascii="Tahoma" w:hAnsi="Tahoma" w:cs="Tahoma"/>
          <w:szCs w:val="20"/>
        </w:rPr>
        <w:t>__</w:t>
      </w:r>
      <w:r w:rsidRPr="007472E7">
        <w:rPr>
          <w:rFonts w:ascii="Tahoma" w:hAnsi="Tahoma" w:cs="Tahoma"/>
          <w:szCs w:val="20"/>
        </w:rPr>
        <w:t>г.</w:t>
      </w:r>
    </w:p>
    <w:p w14:paraId="382E521E" w14:textId="77777777" w:rsidR="000A664A" w:rsidRPr="007472E7" w:rsidRDefault="000A664A" w:rsidP="007472E7">
      <w:pPr>
        <w:tabs>
          <w:tab w:val="left" w:pos="567"/>
        </w:tabs>
        <w:spacing w:after="0" w:line="240" w:lineRule="auto"/>
        <w:jc w:val="right"/>
        <w:rPr>
          <w:rFonts w:ascii="Tahoma" w:eastAsia="Times New Roman" w:hAnsi="Tahoma" w:cs="Tahoma"/>
          <w:szCs w:val="20"/>
          <w:lang w:eastAsia="en-US"/>
        </w:rPr>
      </w:pPr>
    </w:p>
    <w:p w14:paraId="641112A0" w14:textId="77777777" w:rsidR="000A664A" w:rsidRPr="007472E7" w:rsidRDefault="000A664A" w:rsidP="007472E7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7472E7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14:paraId="06DFF08D" w14:textId="7B62F354" w:rsidR="00637FF8" w:rsidRPr="00637FF8" w:rsidRDefault="00637FF8" w:rsidP="00637FF8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637FF8">
        <w:rPr>
          <w:rFonts w:ascii="Tahoma" w:eastAsia="Times New Roman" w:hAnsi="Tahoma" w:cs="Tahoma"/>
          <w:b/>
          <w:szCs w:val="20"/>
          <w:lang w:eastAsia="en-US"/>
        </w:rPr>
        <w:t xml:space="preserve">на оказание услуг по рассылке SMS сообщений </w:t>
      </w:r>
      <w:r w:rsidRPr="00637FF8">
        <w:rPr>
          <w:rFonts w:ascii="Tahoma" w:eastAsia="Times New Roman" w:hAnsi="Tahoma" w:cs="Tahoma"/>
          <w:b/>
          <w:szCs w:val="20"/>
          <w:lang w:eastAsia="en-US"/>
        </w:rPr>
        <w:br/>
        <w:t>для нужд АО "ЭнергосбыТ Плюс"</w:t>
      </w:r>
    </w:p>
    <w:p w14:paraId="0CCE6DC7" w14:textId="77777777" w:rsidR="000A664A" w:rsidRPr="007472E7" w:rsidRDefault="000A664A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65635D8" w14:textId="3EB32DAA" w:rsidR="000A664A" w:rsidRPr="007472E7" w:rsidRDefault="000A664A" w:rsidP="007472E7">
      <w:pPr>
        <w:pStyle w:val="1"/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7472E7">
        <w:rPr>
          <w:rFonts w:ascii="Tahoma" w:hAnsi="Tahoma" w:cs="Tahoma"/>
          <w:color w:val="auto"/>
          <w:sz w:val="20"/>
          <w:szCs w:val="20"/>
        </w:rPr>
        <w:t xml:space="preserve">1 ОБЩИЕ ПОЛОЖЕНИЯ </w:t>
      </w:r>
    </w:p>
    <w:p w14:paraId="145C9569" w14:textId="1E1DCE6F" w:rsidR="000A664A" w:rsidRPr="007472E7" w:rsidRDefault="00637FF8" w:rsidP="007472E7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37FF8">
        <w:rPr>
          <w:rFonts w:ascii="Tahoma" w:hAnsi="Tahoma" w:cs="Tahoma"/>
          <w:szCs w:val="20"/>
        </w:rPr>
        <w:t>Требуется оказать услуги по рассылке SMS сообщений</w:t>
      </w:r>
      <w:bookmarkStart w:id="9" w:name="_GoBack"/>
      <w:bookmarkEnd w:id="9"/>
      <w:r w:rsidR="000A664A" w:rsidRPr="007472E7">
        <w:rPr>
          <w:rFonts w:ascii="Tahoma" w:hAnsi="Tahoma" w:cs="Tahoma"/>
          <w:szCs w:val="20"/>
        </w:rPr>
        <w:t xml:space="preserve">.   </w:t>
      </w:r>
    </w:p>
    <w:p w14:paraId="3EDC8CE0" w14:textId="77777777" w:rsidR="000A664A" w:rsidRPr="007472E7" w:rsidRDefault="000A664A" w:rsidP="007472E7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7472E7">
        <w:rPr>
          <w:rFonts w:ascii="Tahoma" w:hAnsi="Tahoma" w:cs="Tahoma"/>
          <w:szCs w:val="20"/>
        </w:rPr>
        <w:t>т.ч</w:t>
      </w:r>
      <w:proofErr w:type="spellEnd"/>
      <w:r w:rsidRPr="007472E7">
        <w:rPr>
          <w:rFonts w:ascii="Tahoma" w:hAnsi="Tahoma" w:cs="Tahoma"/>
          <w:szCs w:val="20"/>
        </w:rPr>
        <w:t xml:space="preserve">. через API. </w:t>
      </w:r>
    </w:p>
    <w:p w14:paraId="2E153BE7" w14:textId="77777777" w:rsidR="000A664A" w:rsidRPr="007472E7" w:rsidRDefault="000A664A" w:rsidP="007472E7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7472E7">
        <w:rPr>
          <w:rFonts w:ascii="Tahoma" w:hAnsi="Tahoma" w:cs="Tahoma"/>
          <w:szCs w:val="20"/>
        </w:rPr>
        <w:t>Мск</w:t>
      </w:r>
      <w:proofErr w:type="spellEnd"/>
      <w:r w:rsidRPr="007472E7">
        <w:rPr>
          <w:rFonts w:ascii="Tahoma" w:hAnsi="Tahoma" w:cs="Tahoma"/>
          <w:szCs w:val="20"/>
        </w:rPr>
        <w:t xml:space="preserve">. Возможность получения статусов сообщений – ежедневно, круглосуточно. </w:t>
      </w:r>
    </w:p>
    <w:p w14:paraId="7FA7CE2D" w14:textId="4DAE4B63" w:rsidR="000A664A" w:rsidRPr="007472E7" w:rsidRDefault="000A664A" w:rsidP="007472E7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Сроки действия договора: </w:t>
      </w:r>
      <w:r w:rsidR="00BE17D6" w:rsidRPr="000D1098">
        <w:rPr>
          <w:rFonts w:ascii="Tahoma" w:eastAsia="Times New Roman" w:hAnsi="Tahoma" w:cs="Tahoma"/>
          <w:szCs w:val="20"/>
        </w:rPr>
        <w:t xml:space="preserve">с даты заключения </w:t>
      </w:r>
      <w:r w:rsidR="00BE17D6">
        <w:rPr>
          <w:rFonts w:ascii="Tahoma" w:eastAsia="Times New Roman" w:hAnsi="Tahoma" w:cs="Tahoma"/>
          <w:szCs w:val="20"/>
        </w:rPr>
        <w:t>Д</w:t>
      </w:r>
      <w:r w:rsidR="00BE17D6" w:rsidRPr="000D1098">
        <w:rPr>
          <w:rFonts w:ascii="Tahoma" w:eastAsia="Times New Roman" w:hAnsi="Tahoma" w:cs="Tahoma"/>
          <w:szCs w:val="20"/>
        </w:rPr>
        <w:t>оговора до 31.12.2024</w:t>
      </w:r>
      <w:r w:rsidRPr="007472E7">
        <w:rPr>
          <w:rFonts w:ascii="Tahoma" w:hAnsi="Tahoma" w:cs="Tahoma"/>
          <w:szCs w:val="20"/>
        </w:rPr>
        <w:t xml:space="preserve">. </w:t>
      </w:r>
    </w:p>
    <w:p w14:paraId="639D9C91" w14:textId="77777777" w:rsidR="000A664A" w:rsidRPr="007472E7" w:rsidRDefault="000A664A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08C4935" w14:textId="177BBEB8" w:rsidR="000A664A" w:rsidRPr="007472E7" w:rsidRDefault="000A664A" w:rsidP="007472E7">
      <w:pPr>
        <w:pStyle w:val="1"/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7472E7">
        <w:rPr>
          <w:rFonts w:ascii="Tahoma" w:hAnsi="Tahoma" w:cs="Tahoma"/>
          <w:color w:val="auto"/>
          <w:sz w:val="20"/>
          <w:szCs w:val="20"/>
        </w:rPr>
        <w:t xml:space="preserve">2 ТРЕБОВАНИЯ К ОКАЗАНИЮ УСЛУГИ </w:t>
      </w:r>
    </w:p>
    <w:p w14:paraId="37433529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6529AD">
        <w:rPr>
          <w:rFonts w:ascii="Tahoma" w:hAnsi="Tahoma" w:cs="Tahoma"/>
          <w:b/>
          <w:szCs w:val="20"/>
        </w:rPr>
        <w:t xml:space="preserve"> </w:t>
      </w:r>
    </w:p>
    <w:p w14:paraId="285B2775" w14:textId="77777777" w:rsidR="00BE17D6" w:rsidRPr="006529AD" w:rsidRDefault="00BE17D6" w:rsidP="00BE17D6">
      <w:pPr>
        <w:tabs>
          <w:tab w:val="left" w:pos="567"/>
        </w:tabs>
        <w:spacing w:after="0" w:line="240" w:lineRule="auto"/>
        <w:ind w:left="-5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14:paraId="4C058ADF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сообщения </w:t>
      </w:r>
      <w:r w:rsidRPr="006529AD">
        <w:rPr>
          <w:rFonts w:ascii="Tahoma" w:eastAsia="Times New Roman" w:hAnsi="Tahoma" w:cs="Tahoma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529AD">
        <w:rPr>
          <w:rFonts w:ascii="Tahoma" w:hAnsi="Tahoma" w:cs="Tahoma"/>
          <w:szCs w:val="20"/>
        </w:rPr>
        <w:t>.</w:t>
      </w:r>
    </w:p>
    <w:p w14:paraId="0BAD5EE9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151ED894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5B6767A0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28FF585E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Возможность проверки статуса доставки сообщений через API.</w:t>
      </w:r>
    </w:p>
    <w:p w14:paraId="66EDCF8F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4C4090BE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63FDA329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 или HTTPS).</w:t>
      </w:r>
      <w:r w:rsidRPr="006529AD">
        <w:rPr>
          <w:rFonts w:ascii="Tahoma" w:hAnsi="Tahoma" w:cs="Tahoma"/>
          <w:strike/>
          <w:szCs w:val="20"/>
        </w:rPr>
        <w:t xml:space="preserve"> </w:t>
      </w:r>
    </w:p>
    <w:p w14:paraId="14694971" w14:textId="77777777" w:rsidR="00BE17D6" w:rsidRPr="006529AD" w:rsidRDefault="00BE17D6" w:rsidP="00BE17D6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API функции должны позволять: </w:t>
      </w:r>
    </w:p>
    <w:p w14:paraId="26333CF5" w14:textId="77777777" w:rsidR="00BE17D6" w:rsidRPr="006529AD" w:rsidRDefault="00BE17D6" w:rsidP="00BE17D6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16B652BB" w14:textId="77777777" w:rsidR="00BE17D6" w:rsidRPr="006529AD" w:rsidRDefault="00BE17D6" w:rsidP="00BE17D6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6B908D99" w14:textId="77777777" w:rsidR="00BE17D6" w:rsidRPr="006529AD" w:rsidRDefault="00BE17D6" w:rsidP="00BE17D6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2395133B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529AD">
        <w:rPr>
          <w:rFonts w:ascii="Tahoma" w:hAnsi="Tahoma" w:cs="Tahoma"/>
          <w:szCs w:val="20"/>
        </w:rPr>
        <w:t>многопотоковой</w:t>
      </w:r>
      <w:proofErr w:type="spellEnd"/>
      <w:r w:rsidRPr="006529AD">
        <w:rPr>
          <w:rFonts w:ascii="Tahoma" w:hAnsi="Tahoma" w:cs="Tahoma"/>
          <w:szCs w:val="20"/>
        </w:rPr>
        <w:t xml:space="preserve"> отправки сообщения с одного IP-адреса Заказчика.  </w:t>
      </w:r>
    </w:p>
    <w:p w14:paraId="290F8099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52C52FF8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71CE1462" w14:textId="77777777" w:rsidR="00BE17D6" w:rsidRPr="006529AD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2BBBE99B" w14:textId="09F0E4E6" w:rsidR="000A664A" w:rsidRPr="007472E7" w:rsidRDefault="00BE17D6" w:rsidP="00BE17D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Буквенное имя отправителя (</w:t>
      </w:r>
      <w:proofErr w:type="spellStart"/>
      <w:r w:rsidRPr="006529AD">
        <w:rPr>
          <w:rFonts w:ascii="Tahoma" w:hAnsi="Tahoma" w:cs="Tahoma"/>
          <w:szCs w:val="20"/>
        </w:rPr>
        <w:t>нейминг</w:t>
      </w:r>
      <w:proofErr w:type="spellEnd"/>
      <w:r w:rsidRPr="006529AD">
        <w:rPr>
          <w:rFonts w:ascii="Tahoma" w:hAnsi="Tahoma" w:cs="Tahoma"/>
          <w:szCs w:val="20"/>
        </w:rPr>
        <w:t xml:space="preserve">) может содержать не более 11-и символов и состоять их букв и цифр. При оказании услуги необходимо обеспечить использование уже существующих у заказчика </w:t>
      </w:r>
      <w:proofErr w:type="spellStart"/>
      <w:r w:rsidRPr="006529AD">
        <w:rPr>
          <w:rFonts w:ascii="Tahoma" w:hAnsi="Tahoma" w:cs="Tahoma"/>
          <w:szCs w:val="20"/>
        </w:rPr>
        <w:t>неймингов</w:t>
      </w:r>
      <w:proofErr w:type="spellEnd"/>
      <w:r w:rsidRPr="006529AD">
        <w:rPr>
          <w:rFonts w:ascii="Tahoma" w:hAnsi="Tahoma" w:cs="Tahoma"/>
          <w:szCs w:val="20"/>
        </w:rPr>
        <w:t xml:space="preserve"> ESB_PLUS, IES-GARANT и </w:t>
      </w:r>
      <w:r w:rsidRPr="006529AD">
        <w:rPr>
          <w:rFonts w:ascii="Tahoma" w:hAnsi="Tahoma" w:cs="Tahoma"/>
          <w:szCs w:val="20"/>
          <w:lang w:val="en-US"/>
        </w:rPr>
        <w:t>JOB</w:t>
      </w:r>
      <w:r w:rsidRPr="006529AD">
        <w:rPr>
          <w:rFonts w:ascii="Tahoma" w:hAnsi="Tahoma" w:cs="Tahoma"/>
          <w:szCs w:val="20"/>
        </w:rPr>
        <w:t>_</w:t>
      </w:r>
      <w:r w:rsidRPr="006529AD">
        <w:rPr>
          <w:rFonts w:ascii="Tahoma" w:hAnsi="Tahoma" w:cs="Tahoma"/>
          <w:szCs w:val="20"/>
          <w:lang w:val="en-US"/>
        </w:rPr>
        <w:t>ESPLUS</w:t>
      </w:r>
      <w:r w:rsidRPr="006529AD">
        <w:rPr>
          <w:rFonts w:ascii="Tahoma" w:hAnsi="Tahoma" w:cs="Tahoma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529AD">
        <w:rPr>
          <w:rFonts w:ascii="Tahoma" w:hAnsi="Tahoma" w:cs="Tahoma"/>
          <w:szCs w:val="20"/>
        </w:rPr>
        <w:t>нейминги</w:t>
      </w:r>
      <w:proofErr w:type="spellEnd"/>
      <w:r w:rsidRPr="006529AD">
        <w:rPr>
          <w:rFonts w:ascii="Tahoma" w:hAnsi="Tahoma" w:cs="Tahoma"/>
          <w:szCs w:val="20"/>
        </w:rPr>
        <w:t>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0A664A" w:rsidRPr="007472E7">
        <w:rPr>
          <w:rFonts w:ascii="Tahoma" w:hAnsi="Tahoma" w:cs="Tahoma"/>
          <w:szCs w:val="20"/>
        </w:rPr>
        <w:t xml:space="preserve">. </w:t>
      </w:r>
    </w:p>
    <w:p w14:paraId="62FD97E1" w14:textId="77777777" w:rsidR="000A664A" w:rsidRPr="007472E7" w:rsidRDefault="000A664A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5B871E6" w14:textId="03CE51F6" w:rsidR="000A664A" w:rsidRPr="007472E7" w:rsidRDefault="000A664A" w:rsidP="007472E7">
      <w:pPr>
        <w:pStyle w:val="1"/>
        <w:tabs>
          <w:tab w:val="left" w:pos="567"/>
        </w:tabs>
        <w:spacing w:before="0" w:line="240" w:lineRule="auto"/>
        <w:ind w:right="359"/>
        <w:jc w:val="center"/>
        <w:rPr>
          <w:rFonts w:ascii="Tahoma" w:hAnsi="Tahoma" w:cs="Tahoma"/>
          <w:color w:val="auto"/>
          <w:sz w:val="20"/>
          <w:szCs w:val="20"/>
        </w:rPr>
      </w:pPr>
      <w:r w:rsidRPr="007472E7">
        <w:rPr>
          <w:rFonts w:ascii="Tahoma" w:hAnsi="Tahoma" w:cs="Tahoma"/>
          <w:color w:val="auto"/>
          <w:sz w:val="20"/>
          <w:szCs w:val="20"/>
        </w:rPr>
        <w:t>3 ТРЕБОВАНИЯ К ПОДДЕРЖКЕ</w:t>
      </w:r>
      <w:r w:rsidRPr="007472E7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</w:p>
    <w:p w14:paraId="7FF65240" w14:textId="77777777" w:rsidR="000A664A" w:rsidRPr="007472E7" w:rsidRDefault="000A664A" w:rsidP="007472E7">
      <w:pPr>
        <w:numPr>
          <w:ilvl w:val="0"/>
          <w:numId w:val="3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14:paraId="27BE6F51" w14:textId="77777777" w:rsidR="000A664A" w:rsidRPr="007472E7" w:rsidRDefault="000A664A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7472E7">
        <w:rPr>
          <w:rFonts w:ascii="Tahoma" w:hAnsi="Tahoma" w:cs="Tahoma"/>
          <w:szCs w:val="20"/>
        </w:rPr>
        <w:t xml:space="preserve">. </w:t>
      </w:r>
    </w:p>
    <w:p w14:paraId="4FC138E3" w14:textId="77777777" w:rsidR="000A664A" w:rsidRPr="007472E7" w:rsidRDefault="000A664A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 </w:t>
      </w:r>
    </w:p>
    <w:p w14:paraId="42B03ABA" w14:textId="77777777" w:rsidR="000A664A" w:rsidRPr="007472E7" w:rsidRDefault="000A664A" w:rsidP="007472E7">
      <w:pPr>
        <w:tabs>
          <w:tab w:val="left" w:pos="567"/>
        </w:tabs>
        <w:spacing w:after="0" w:line="240" w:lineRule="auto"/>
        <w:ind w:right="-15"/>
        <w:jc w:val="right"/>
        <w:rPr>
          <w:rFonts w:ascii="Tahoma" w:hAnsi="Tahoma" w:cs="Tahoma"/>
          <w:szCs w:val="20"/>
        </w:rPr>
      </w:pPr>
    </w:p>
    <w:p w14:paraId="4ECFF8F2" w14:textId="1B8E3C80" w:rsidR="001A0568" w:rsidRPr="007472E7" w:rsidRDefault="001A056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AB3B325" w14:textId="1AEC7892" w:rsidR="001A0568" w:rsidRPr="007472E7" w:rsidRDefault="001A056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7CDA429E" w14:textId="77777777" w:rsidR="001A0568" w:rsidRPr="007472E7" w:rsidRDefault="001A056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5F5C7219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7472E7" w14:paraId="7B5D8A6D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228A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1943F2D5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EC7A207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B9FDFC7" w14:textId="28CF8EBE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1A0568" w:rsidRPr="007472E7">
              <w:rPr>
                <w:rFonts w:ascii="Tahoma" w:hAnsi="Tahoma" w:cs="Tahoma"/>
                <w:bCs/>
                <w:szCs w:val="20"/>
                <w:lang w:eastAsia="en-US"/>
              </w:rPr>
              <w:t xml:space="preserve"> </w:t>
            </w: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2F58AB16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4401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0D45D27A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AA84C64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5876967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6E35C6D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4E9466B7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2E3562B5" w14:textId="77777777" w:rsidR="00064EF8" w:rsidRPr="007472E7" w:rsidRDefault="00064EF8" w:rsidP="007472E7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Приложение №2</w:t>
      </w:r>
    </w:p>
    <w:p w14:paraId="511886A1" w14:textId="77777777" w:rsidR="00064EF8" w:rsidRPr="007472E7" w:rsidRDefault="00064EF8" w:rsidP="007472E7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к договору № ___________________</w:t>
      </w:r>
    </w:p>
    <w:p w14:paraId="34F1B644" w14:textId="1ACCD590" w:rsidR="00064EF8" w:rsidRPr="007472E7" w:rsidRDefault="00064EF8" w:rsidP="007472E7">
      <w:pPr>
        <w:widowControl w:val="0"/>
        <w:tabs>
          <w:tab w:val="left" w:pos="567"/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Cs w:val="20"/>
        </w:rPr>
      </w:pPr>
      <w:r w:rsidRPr="007472E7">
        <w:rPr>
          <w:rFonts w:ascii="Tahoma" w:hAnsi="Tahoma" w:cs="Tahoma"/>
          <w:szCs w:val="20"/>
        </w:rPr>
        <w:t>от «___</w:t>
      </w:r>
      <w:proofErr w:type="gramStart"/>
      <w:r w:rsidRPr="007472E7">
        <w:rPr>
          <w:rFonts w:ascii="Tahoma" w:hAnsi="Tahoma" w:cs="Tahoma"/>
          <w:szCs w:val="20"/>
        </w:rPr>
        <w:t>_»_</w:t>
      </w:r>
      <w:proofErr w:type="gramEnd"/>
      <w:r w:rsidRPr="007472E7">
        <w:rPr>
          <w:rFonts w:ascii="Tahoma" w:hAnsi="Tahoma" w:cs="Tahoma"/>
          <w:szCs w:val="20"/>
        </w:rPr>
        <w:t>___________20</w:t>
      </w:r>
      <w:r w:rsidR="007036AF" w:rsidRPr="007472E7">
        <w:rPr>
          <w:rFonts w:ascii="Tahoma" w:hAnsi="Tahoma" w:cs="Tahoma"/>
          <w:szCs w:val="20"/>
        </w:rPr>
        <w:t>__</w:t>
      </w:r>
      <w:r w:rsidRPr="007472E7">
        <w:rPr>
          <w:rFonts w:ascii="Tahoma" w:hAnsi="Tahoma" w:cs="Tahoma"/>
          <w:szCs w:val="20"/>
        </w:rPr>
        <w:t>г.</w:t>
      </w:r>
    </w:p>
    <w:p w14:paraId="37EA1822" w14:textId="77777777" w:rsidR="00064EF8" w:rsidRPr="007472E7" w:rsidRDefault="00064EF8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68B606E4" w14:textId="79E98AEA" w:rsidR="00064EF8" w:rsidRDefault="00064EF8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7472E7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14:paraId="446CEF38" w14:textId="77777777" w:rsidR="007472E7" w:rsidRDefault="007472E7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6269"/>
        <w:gridCol w:w="2540"/>
      </w:tblGrid>
      <w:tr w:rsidR="00BE17D6" w:rsidRPr="000D1098" w14:paraId="347E37FC" w14:textId="77777777" w:rsidTr="0064726B">
        <w:trPr>
          <w:cantSplit/>
          <w:trHeight w:val="202"/>
          <w:tblHeader/>
        </w:trPr>
        <w:tc>
          <w:tcPr>
            <w:tcW w:w="287" w:type="pct"/>
            <w:vAlign w:val="center"/>
            <w:hideMark/>
          </w:tcPr>
          <w:p w14:paraId="1CC09130" w14:textId="77777777" w:rsidR="00BE17D6" w:rsidRPr="000D1098" w:rsidRDefault="00BE17D6" w:rsidP="0064726B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  <w:hideMark/>
          </w:tcPr>
          <w:p w14:paraId="228EA21A" w14:textId="77777777" w:rsidR="00BE17D6" w:rsidRPr="000D1098" w:rsidRDefault="00BE17D6" w:rsidP="0064726B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14:paraId="54ED73BF" w14:textId="77777777" w:rsidR="00BE17D6" w:rsidRPr="000D1098" w:rsidRDefault="00BE17D6" w:rsidP="0064726B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BE17D6" w:rsidRPr="000D1098" w14:paraId="0261899D" w14:textId="77777777" w:rsidTr="0064726B">
        <w:trPr>
          <w:trHeight w:val="584"/>
        </w:trPr>
        <w:tc>
          <w:tcPr>
            <w:tcW w:w="287" w:type="pct"/>
            <w:hideMark/>
          </w:tcPr>
          <w:p w14:paraId="693690F7" w14:textId="77777777" w:rsidR="00BE17D6" w:rsidRPr="000D1098" w:rsidRDefault="00BE17D6" w:rsidP="0064726B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14:paraId="6D644C70" w14:textId="4AF9C208" w:rsidR="00BE17D6" w:rsidRPr="000D1098" w:rsidRDefault="00BE17D6" w:rsidP="0064726B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</w:t>
            </w:r>
            <w:r>
              <w:rPr>
                <w:rFonts w:ascii="Tahoma" w:eastAsia="Times New Roman" w:hAnsi="Tahoma" w:cs="Tahoma"/>
                <w:szCs w:val="20"/>
              </w:rPr>
              <w:t xml:space="preserve">СМС </w:t>
            </w:r>
            <w:r w:rsidRPr="00590778">
              <w:rPr>
                <w:rFonts w:ascii="Tahoma" w:hAnsi="Tahoma" w:cs="Tahoma"/>
                <w:szCs w:val="20"/>
              </w:rPr>
              <w:t xml:space="preserve">абонентам </w:t>
            </w:r>
            <w:r w:rsidRPr="007472E7">
              <w:rPr>
                <w:rFonts w:ascii="Tahoma" w:hAnsi="Tahoma" w:cs="Tahoma"/>
                <w:szCs w:val="20"/>
              </w:rPr>
              <w:t>сотовых сетей РФ</w:t>
            </w:r>
            <w:r w:rsidRPr="00590778">
              <w:rPr>
                <w:rFonts w:ascii="Tahoma" w:hAnsi="Tahoma" w:cs="Tahoma"/>
                <w:szCs w:val="20"/>
              </w:rPr>
              <w:t xml:space="preserve"> с указанием буквенного имени</w:t>
            </w:r>
          </w:p>
        </w:tc>
        <w:tc>
          <w:tcPr>
            <w:tcW w:w="1360" w:type="pct"/>
            <w:vAlign w:val="center"/>
          </w:tcPr>
          <w:p w14:paraId="3BD5566E" w14:textId="77777777" w:rsidR="00BE17D6" w:rsidRPr="000D1098" w:rsidRDefault="00BE17D6" w:rsidP="0064726B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14:paraId="0028C704" w14:textId="77777777" w:rsidR="00BE17D6" w:rsidRDefault="00BE17D6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79E84929" w14:textId="77777777" w:rsidR="00BE17D6" w:rsidRPr="000D1098" w:rsidRDefault="00BE17D6" w:rsidP="00BE17D6">
      <w:pPr>
        <w:tabs>
          <w:tab w:val="left" w:pos="4366"/>
        </w:tabs>
        <w:rPr>
          <w:rFonts w:ascii="Tahoma" w:hAnsi="Tahoma" w:cs="Tahoma"/>
        </w:rPr>
      </w:pPr>
      <w:r w:rsidRPr="000D1098"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14:paraId="5F4BAF7D" w14:textId="77777777" w:rsidR="00BE17D6" w:rsidRPr="006833BC" w:rsidRDefault="00BE17D6" w:rsidP="00BE17D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 w:rsidRPr="000D1098"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 w:rsidRPr="000D1098">
        <w:rPr>
          <w:rFonts w:ascii="Tahoma" w:hAnsi="Tahoma" w:cs="Tahoma"/>
          <w:b/>
        </w:rPr>
        <w:t xml:space="preserve">отправленного </w:t>
      </w:r>
      <w:r w:rsidRPr="000D1098">
        <w:rPr>
          <w:rFonts w:ascii="Tahoma" w:hAnsi="Tahoma" w:cs="Tahoma"/>
        </w:rPr>
        <w:t>сообщения</w:t>
      </w:r>
      <w:r>
        <w:rPr>
          <w:rFonts w:ascii="Tahoma" w:hAnsi="Tahoma" w:cs="Tahoma"/>
        </w:rPr>
        <w:t>.</w:t>
      </w:r>
    </w:p>
    <w:p w14:paraId="37679B60" w14:textId="77777777" w:rsidR="00BE17D6" w:rsidRPr="007472E7" w:rsidRDefault="00BE17D6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2A3339B6" w14:textId="78C920A3" w:rsidR="00064EF8" w:rsidRPr="007472E7" w:rsidRDefault="00064EF8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0A39CFA4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7472E7" w14:paraId="4CE8D908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75DB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5B94401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F728DFD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8BE0284" w14:textId="6E575FFD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7472E7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2C737977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9947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6F902AD5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8C818C1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F6A62D3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F5E3A21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1BDAE7F8" w14:textId="77777777" w:rsidR="00064EF8" w:rsidRPr="007472E7" w:rsidRDefault="00064EF8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801C353" w14:textId="77777777" w:rsidR="00064EF8" w:rsidRPr="007472E7" w:rsidRDefault="00064EF8" w:rsidP="007472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6AF23C4" w14:textId="77777777" w:rsidR="00064EF8" w:rsidRPr="007472E7" w:rsidRDefault="00064EF8" w:rsidP="007472E7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Приложение №3</w:t>
      </w:r>
    </w:p>
    <w:p w14:paraId="77FBDD28" w14:textId="77777777" w:rsidR="00064EF8" w:rsidRPr="007472E7" w:rsidRDefault="00064EF8" w:rsidP="007472E7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к договору № ___________________</w:t>
      </w:r>
    </w:p>
    <w:p w14:paraId="14604843" w14:textId="5AD7CECF" w:rsidR="00064EF8" w:rsidRPr="007472E7" w:rsidRDefault="00064EF8" w:rsidP="007472E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от «___</w:t>
      </w:r>
      <w:proofErr w:type="gramStart"/>
      <w:r w:rsidRPr="007472E7">
        <w:rPr>
          <w:rFonts w:ascii="Tahoma" w:hAnsi="Tahoma" w:cs="Tahoma"/>
          <w:szCs w:val="20"/>
        </w:rPr>
        <w:t>_»_</w:t>
      </w:r>
      <w:proofErr w:type="gramEnd"/>
      <w:r w:rsidRPr="007472E7">
        <w:rPr>
          <w:rFonts w:ascii="Tahoma" w:hAnsi="Tahoma" w:cs="Tahoma"/>
          <w:szCs w:val="20"/>
        </w:rPr>
        <w:t>___________20</w:t>
      </w:r>
      <w:r w:rsidR="004B2630" w:rsidRPr="007472E7">
        <w:rPr>
          <w:rFonts w:ascii="Tahoma" w:hAnsi="Tahoma" w:cs="Tahoma"/>
          <w:szCs w:val="20"/>
        </w:rPr>
        <w:t>__</w:t>
      </w:r>
      <w:r w:rsidRPr="007472E7">
        <w:rPr>
          <w:rFonts w:ascii="Tahoma" w:hAnsi="Tahoma" w:cs="Tahoma"/>
          <w:szCs w:val="20"/>
        </w:rPr>
        <w:t>г</w:t>
      </w:r>
    </w:p>
    <w:p w14:paraId="57B08779" w14:textId="77777777" w:rsidR="00064EF8" w:rsidRPr="007472E7" w:rsidRDefault="00064EF8" w:rsidP="007472E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Форма № Вн-Д-02</w:t>
      </w:r>
    </w:p>
    <w:p w14:paraId="2A4A072C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Исполнитель: </w:t>
      </w:r>
    </w:p>
    <w:p w14:paraId="7501F122" w14:textId="77777777" w:rsidR="00064EF8" w:rsidRPr="007472E7" w:rsidRDefault="00064EF8" w:rsidP="007472E7">
      <w:pPr>
        <w:tabs>
          <w:tab w:val="left" w:pos="567"/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Адрес:</w:t>
      </w:r>
      <w:r w:rsidRPr="007472E7">
        <w:rPr>
          <w:rFonts w:ascii="Tahoma" w:hAnsi="Tahoma" w:cs="Tahoma"/>
          <w:szCs w:val="20"/>
        </w:rPr>
        <w:tab/>
      </w:r>
    </w:p>
    <w:p w14:paraId="668C907F" w14:textId="77777777" w:rsidR="00064EF8" w:rsidRPr="007472E7" w:rsidRDefault="00064EF8" w:rsidP="007472E7">
      <w:pPr>
        <w:tabs>
          <w:tab w:val="left" w:pos="567"/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ИНН           КПП</w:t>
      </w:r>
      <w:r w:rsidRPr="007472E7">
        <w:rPr>
          <w:rFonts w:ascii="Tahoma" w:hAnsi="Tahoma" w:cs="Tahoma"/>
          <w:szCs w:val="20"/>
        </w:rPr>
        <w:tab/>
      </w:r>
    </w:p>
    <w:p w14:paraId="39904EC0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Заказчик:</w:t>
      </w:r>
    </w:p>
    <w:p w14:paraId="7029E3D4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Адрес: </w:t>
      </w:r>
    </w:p>
    <w:p w14:paraId="1216322E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ИНН            КПП</w:t>
      </w:r>
    </w:p>
    <w:p w14:paraId="788FD36B" w14:textId="63127D5D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Договор: </w:t>
      </w:r>
    </w:p>
    <w:p w14:paraId="5760370B" w14:textId="77777777" w:rsidR="00E309DC" w:rsidRPr="007472E7" w:rsidRDefault="00E309DC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40AE9F5D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Cs w:val="20"/>
        </w:rPr>
      </w:pPr>
    </w:p>
    <w:p w14:paraId="0624976B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14:paraId="44D1952D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Cs w:val="20"/>
        </w:rPr>
      </w:pPr>
    </w:p>
    <w:p w14:paraId="3754A6C1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14:paraId="458E17EC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624191" w:rsidRPr="007472E7" w14:paraId="251749FA" w14:textId="77777777" w:rsidTr="00624191">
        <w:tc>
          <w:tcPr>
            <w:tcW w:w="2613" w:type="dxa"/>
            <w:shd w:val="clear" w:color="auto" w:fill="auto"/>
          </w:tcPr>
          <w:p w14:paraId="7738A275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14:paraId="52BD47A8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14:paraId="4272DA43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14:paraId="4B2C1B33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14:paraId="761C4BB7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14:paraId="3691A3AB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14:paraId="0C409816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624191" w:rsidRPr="007472E7" w14:paraId="2ACB9EF5" w14:textId="77777777" w:rsidTr="00624191">
        <w:tc>
          <w:tcPr>
            <w:tcW w:w="2613" w:type="dxa"/>
            <w:shd w:val="clear" w:color="auto" w:fill="auto"/>
          </w:tcPr>
          <w:p w14:paraId="097DC853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7ADD16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14:paraId="39807307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0FC9ABD0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14:paraId="46D0FCFD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14:paraId="5A86591D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6F159A41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8</w:t>
            </w:r>
          </w:p>
        </w:tc>
      </w:tr>
      <w:tr w:rsidR="00624191" w:rsidRPr="007472E7" w14:paraId="4F9F1033" w14:textId="77777777" w:rsidTr="00624191">
        <w:tc>
          <w:tcPr>
            <w:tcW w:w="2613" w:type="dxa"/>
            <w:shd w:val="clear" w:color="auto" w:fill="auto"/>
          </w:tcPr>
          <w:p w14:paraId="609DF3D8" w14:textId="6F258BE6" w:rsidR="00624191" w:rsidRPr="007472E7" w:rsidRDefault="003100D7" w:rsidP="007472E7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Доставка СМС абонентам сотовых сетей РФ с указанием буквенного имени</w:t>
            </w:r>
          </w:p>
        </w:tc>
        <w:tc>
          <w:tcPr>
            <w:tcW w:w="709" w:type="dxa"/>
            <w:shd w:val="clear" w:color="auto" w:fill="auto"/>
          </w:tcPr>
          <w:p w14:paraId="26A09351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14:paraId="794048D6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23745B6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0D7A1649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FB5A6B8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14:paraId="16C99D2A" w14:textId="77777777" w:rsidR="00624191" w:rsidRPr="007472E7" w:rsidRDefault="00624191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3D5A5B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0C02920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</w:t>
      </w:r>
      <w:proofErr w:type="gramStart"/>
      <w:r w:rsidRPr="007472E7">
        <w:rPr>
          <w:rFonts w:ascii="Tahoma" w:hAnsi="Tahoma" w:cs="Tahoma"/>
          <w:szCs w:val="20"/>
        </w:rPr>
        <w:t>коп.,</w:t>
      </w:r>
      <w:proofErr w:type="gramEnd"/>
      <w:r w:rsidRPr="007472E7">
        <w:rPr>
          <w:rFonts w:ascii="Tahoma" w:hAnsi="Tahoma" w:cs="Tahoma"/>
          <w:szCs w:val="20"/>
        </w:rPr>
        <w:t xml:space="preserve"> в </w:t>
      </w:r>
      <w:proofErr w:type="spellStart"/>
      <w:r w:rsidRPr="007472E7">
        <w:rPr>
          <w:rFonts w:ascii="Tahoma" w:hAnsi="Tahoma" w:cs="Tahoma"/>
          <w:szCs w:val="20"/>
        </w:rPr>
        <w:t>т.ч</w:t>
      </w:r>
      <w:proofErr w:type="spellEnd"/>
      <w:r w:rsidRPr="007472E7">
        <w:rPr>
          <w:rFonts w:ascii="Tahoma" w:hAnsi="Tahoma" w:cs="Tahoma"/>
          <w:szCs w:val="20"/>
        </w:rPr>
        <w:t>. НДС.</w:t>
      </w:r>
    </w:p>
    <w:p w14:paraId="46F6A92F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7FC553E0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14:paraId="502FB67B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7472E7" w14:paraId="28B4BD60" w14:textId="77777777" w:rsidTr="000569A5">
        <w:tc>
          <w:tcPr>
            <w:tcW w:w="4785" w:type="dxa"/>
            <w:shd w:val="clear" w:color="auto" w:fill="auto"/>
          </w:tcPr>
          <w:p w14:paraId="51785B22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7472E7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114D0803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3391AB4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0C24D65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9200C02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7472E7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6D798D47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6B2DD3DA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8254429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38D1D59B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4FC6AF5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ФОРМУ УТВЕРЖДАЕМ, ПОДПИСИ СТОРОН:</w:t>
      </w:r>
    </w:p>
    <w:p w14:paraId="42A01611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7472E7" w14:paraId="443D7D36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5495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06899C5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67DFD289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09CC5E9" w14:textId="65FF36E2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7472E7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696143F3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A5FB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56846CD1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14F7793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0AB2096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500E00B2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05F96493" w14:textId="77777777" w:rsidR="00064EF8" w:rsidRPr="007472E7" w:rsidRDefault="00064EF8" w:rsidP="007472E7">
      <w:pPr>
        <w:pageBreakBefore/>
        <w:tabs>
          <w:tab w:val="left" w:pos="567"/>
        </w:tabs>
        <w:spacing w:after="0" w:line="240" w:lineRule="auto"/>
        <w:ind w:right="11"/>
        <w:jc w:val="right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Приложение №4</w:t>
      </w:r>
    </w:p>
    <w:p w14:paraId="4B941AB7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к договору № ___________________</w:t>
      </w:r>
    </w:p>
    <w:p w14:paraId="0BD1CAFB" w14:textId="02B2D61A" w:rsidR="00064EF8" w:rsidRPr="007472E7" w:rsidRDefault="00064EF8" w:rsidP="007472E7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Cs w:val="20"/>
        </w:rPr>
      </w:pPr>
      <w:r w:rsidRPr="007472E7">
        <w:rPr>
          <w:rFonts w:ascii="Tahoma" w:eastAsia="Times New Roman" w:hAnsi="Tahoma" w:cs="Tahoma"/>
          <w:szCs w:val="20"/>
        </w:rPr>
        <w:t>от «___</w:t>
      </w:r>
      <w:proofErr w:type="gramStart"/>
      <w:r w:rsidRPr="007472E7">
        <w:rPr>
          <w:rFonts w:ascii="Tahoma" w:eastAsia="Times New Roman" w:hAnsi="Tahoma" w:cs="Tahoma"/>
          <w:szCs w:val="20"/>
        </w:rPr>
        <w:t>_»_</w:t>
      </w:r>
      <w:proofErr w:type="gramEnd"/>
      <w:r w:rsidRPr="007472E7">
        <w:rPr>
          <w:rFonts w:ascii="Tahoma" w:eastAsia="Times New Roman" w:hAnsi="Tahoma" w:cs="Tahoma"/>
          <w:szCs w:val="20"/>
        </w:rPr>
        <w:t>___________20</w:t>
      </w:r>
      <w:r w:rsidR="00DF6C36" w:rsidRPr="007472E7">
        <w:rPr>
          <w:rFonts w:ascii="Tahoma" w:eastAsia="Times New Roman" w:hAnsi="Tahoma" w:cs="Tahoma"/>
          <w:szCs w:val="20"/>
        </w:rPr>
        <w:t>__</w:t>
      </w:r>
      <w:r w:rsidRPr="007472E7">
        <w:rPr>
          <w:rFonts w:ascii="Tahoma" w:eastAsia="Times New Roman" w:hAnsi="Tahoma" w:cs="Tahoma"/>
          <w:szCs w:val="20"/>
        </w:rPr>
        <w:t>г</w:t>
      </w:r>
    </w:p>
    <w:p w14:paraId="0A64B343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ФОРМА</w:t>
      </w:r>
    </w:p>
    <w:p w14:paraId="543DCE08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1618F9" w:rsidRPr="007472E7" w14:paraId="5712E49F" w14:textId="77777777" w:rsidTr="000569A5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E7B0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4285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1618F9" w:rsidRPr="007472E7" w14:paraId="7DE0245D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98ECB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BDB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CD8B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2374B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618F9" w:rsidRPr="007472E7" w14:paraId="5C194106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081C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EB9F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F73E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067A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7472E7" w14:paraId="4CDF8B71" w14:textId="77777777" w:rsidTr="000569A5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60B1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DEA3426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618F9" w:rsidRPr="007472E7" w14:paraId="17023320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4EC9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C3B99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0D5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95C9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01A8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1339685E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ABED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6B68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7472E7">
              <w:rPr>
                <w:rFonts w:ascii="Tahoma" w:hAnsi="Tahoma" w:cs="Tahoma"/>
                <w:szCs w:val="20"/>
              </w:rPr>
              <w:t>)</w:t>
            </w:r>
          </w:p>
        </w:tc>
      </w:tr>
      <w:tr w:rsidR="001618F9" w:rsidRPr="007472E7" w14:paraId="01EDEE9F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E5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DCD7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024B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B715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978A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6D16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CAAC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7472E7" w14:paraId="0B1746DD" w14:textId="77777777" w:rsidTr="000569A5">
        <w:tc>
          <w:tcPr>
            <w:tcW w:w="617" w:type="dxa"/>
            <w:vAlign w:val="center"/>
            <w:hideMark/>
          </w:tcPr>
          <w:p w14:paraId="1FE7FDD7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  <w:hideMark/>
          </w:tcPr>
          <w:p w14:paraId="2201DDCD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14:paraId="3CA6D0E6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  <w:hideMark/>
          </w:tcPr>
          <w:p w14:paraId="66A8CFB5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  <w:hideMark/>
          </w:tcPr>
          <w:p w14:paraId="75354FE2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  <w:hideMark/>
          </w:tcPr>
          <w:p w14:paraId="194677FB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14:paraId="3F759ACC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  <w:hideMark/>
          </w:tcPr>
          <w:p w14:paraId="1DC049F2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  <w:hideMark/>
          </w:tcPr>
          <w:p w14:paraId="74E1877A" w14:textId="77777777" w:rsidR="00064EF8" w:rsidRPr="007472E7" w:rsidRDefault="00064EF8" w:rsidP="007472E7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1706435C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652E74D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15806EBC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eastAsia="Times New Roman" w:hAnsi="Tahoma" w:cs="Tahoma"/>
          <w:szCs w:val="20"/>
        </w:rPr>
      </w:pPr>
      <w:r w:rsidRPr="007472E7">
        <w:rPr>
          <w:rFonts w:ascii="Tahoma" w:hAnsi="Tahoma" w:cs="Tahoma"/>
          <w:szCs w:val="20"/>
        </w:rPr>
        <w:t>Подпись уполномоченного представителя</w:t>
      </w:r>
      <w:r w:rsidRPr="007472E7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7472E7" w14:paraId="525752EB" w14:textId="77777777" w:rsidTr="000569A5">
        <w:tc>
          <w:tcPr>
            <w:tcW w:w="4785" w:type="dxa"/>
            <w:shd w:val="clear" w:color="auto" w:fill="auto"/>
          </w:tcPr>
          <w:p w14:paraId="7B24DC23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7472E7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501E339C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31AEBC1E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7739993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8D76B9A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7472E7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0B47CC90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C7F6D14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F887E05" w14:textId="77777777" w:rsidR="00064EF8" w:rsidRPr="007472E7" w:rsidRDefault="00064EF8" w:rsidP="007472E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472E7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7B14D7AF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69A35E5D" w14:textId="77777777" w:rsidR="00064EF8" w:rsidRPr="007472E7" w:rsidRDefault="00064EF8" w:rsidP="007472E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ФОРМУ УТВЕРЖДАЕМ ПОДПИСИ СТОРОН:</w:t>
      </w:r>
    </w:p>
    <w:p w14:paraId="3B68177D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7472E7" w14:paraId="37CDD813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D9FF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490CDF55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DE0959A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BD7E0A0" w14:textId="353B43EA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7472E7">
              <w:rPr>
                <w:rFonts w:ascii="Tahoma" w:hAnsi="Tahoma" w:cs="Tahoma"/>
                <w:bCs/>
                <w:szCs w:val="20"/>
                <w:lang w:eastAsia="en-US"/>
              </w:rPr>
              <w:t>/</w:t>
            </w:r>
          </w:p>
          <w:p w14:paraId="23D1565C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C131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3902505D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8D1D847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562E321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0DB01978" w14:textId="77777777" w:rsidR="00064EF8" w:rsidRPr="007472E7" w:rsidRDefault="00064EF8" w:rsidP="007472E7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7472E7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6EE735AE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70339D1" w14:textId="77777777" w:rsidR="00064EF8" w:rsidRPr="007472E7" w:rsidRDefault="00064EF8" w:rsidP="007472E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sectPr w:rsidR="00064EF8" w:rsidRPr="007472E7" w:rsidSect="007472E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FB1D4E" w14:textId="77777777" w:rsidR="000E7517" w:rsidRDefault="000E7517" w:rsidP="007F241D">
      <w:pPr>
        <w:spacing w:after="0" w:line="240" w:lineRule="auto"/>
      </w:pPr>
      <w:r>
        <w:separator/>
      </w:r>
    </w:p>
  </w:endnote>
  <w:endnote w:type="continuationSeparator" w:id="0">
    <w:p w14:paraId="1238179D" w14:textId="77777777" w:rsidR="000E7517" w:rsidRDefault="000E7517" w:rsidP="007F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7A927" w14:textId="77777777" w:rsidR="00343ACD" w:rsidRDefault="00343ACD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8510FF7" w14:textId="77777777" w:rsidR="00343ACD" w:rsidRDefault="00343AC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F35BA" w14:textId="77777777" w:rsidR="00343ACD" w:rsidRPr="00A625EE" w:rsidRDefault="00343ACD" w:rsidP="000569A5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AD0A5" w14:textId="77777777" w:rsidR="00343ACD" w:rsidRDefault="00343ACD" w:rsidP="000569A5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3894D" w14:textId="77777777" w:rsidR="000E7517" w:rsidRDefault="000E7517" w:rsidP="007F241D">
      <w:pPr>
        <w:spacing w:after="0" w:line="240" w:lineRule="auto"/>
      </w:pPr>
      <w:r>
        <w:separator/>
      </w:r>
    </w:p>
  </w:footnote>
  <w:footnote w:type="continuationSeparator" w:id="0">
    <w:p w14:paraId="120BF745" w14:textId="77777777" w:rsidR="000E7517" w:rsidRDefault="000E7517" w:rsidP="007F241D">
      <w:pPr>
        <w:spacing w:after="0" w:line="240" w:lineRule="auto"/>
      </w:pPr>
      <w:r>
        <w:continuationSeparator/>
      </w:r>
    </w:p>
  </w:footnote>
  <w:footnote w:id="1">
    <w:p w14:paraId="2E2913AE" w14:textId="77777777" w:rsidR="00343ACD" w:rsidRDefault="00343ACD" w:rsidP="00813B82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EEFA9" w14:textId="77777777" w:rsidR="00343ACD" w:rsidRDefault="00343ACD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1EDD1B23" w14:textId="77777777" w:rsidR="00343ACD" w:rsidRDefault="00343ACD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886BB" w14:textId="77777777" w:rsidR="00343ACD" w:rsidRPr="003A69F1" w:rsidRDefault="00343ACD" w:rsidP="000569A5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75642"/>
    <w:multiLevelType w:val="multilevel"/>
    <w:tmpl w:val="C62C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35D05E7"/>
    <w:multiLevelType w:val="multilevel"/>
    <w:tmpl w:val="520AC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3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A4C23A5"/>
    <w:multiLevelType w:val="multilevel"/>
    <w:tmpl w:val="78BE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22670"/>
    <w:multiLevelType w:val="hybridMultilevel"/>
    <w:tmpl w:val="BC42C4E4"/>
    <w:lvl w:ilvl="0" w:tplc="824AE76C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61D039F"/>
    <w:multiLevelType w:val="hybridMultilevel"/>
    <w:tmpl w:val="367CB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F3138"/>
    <w:multiLevelType w:val="hybridMultilevel"/>
    <w:tmpl w:val="C0A2A564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7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7A6860"/>
    <w:multiLevelType w:val="multilevel"/>
    <w:tmpl w:val="F0F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8A0CEB"/>
    <w:multiLevelType w:val="multilevel"/>
    <w:tmpl w:val="899A4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4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F5F33A3"/>
    <w:multiLevelType w:val="multilevel"/>
    <w:tmpl w:val="E4B454F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7"/>
  </w:num>
  <w:num w:numId="6">
    <w:abstractNumId w:val="25"/>
  </w:num>
  <w:num w:numId="7">
    <w:abstractNumId w:val="7"/>
  </w:num>
  <w:num w:numId="8">
    <w:abstractNumId w:val="34"/>
  </w:num>
  <w:num w:numId="9">
    <w:abstractNumId w:val="18"/>
  </w:num>
  <w:num w:numId="10">
    <w:abstractNumId w:val="22"/>
  </w:num>
  <w:num w:numId="11">
    <w:abstractNumId w:val="21"/>
  </w:num>
  <w:num w:numId="12">
    <w:abstractNumId w:val="5"/>
  </w:num>
  <w:num w:numId="13">
    <w:abstractNumId w:val="17"/>
  </w:num>
  <w:num w:numId="14">
    <w:abstractNumId w:val="19"/>
  </w:num>
  <w:num w:numId="15">
    <w:abstractNumId w:val="14"/>
  </w:num>
  <w:num w:numId="16">
    <w:abstractNumId w:val="33"/>
  </w:num>
  <w:num w:numId="17">
    <w:abstractNumId w:val="35"/>
  </w:num>
  <w:num w:numId="18">
    <w:abstractNumId w:val="16"/>
  </w:num>
  <w:num w:numId="19">
    <w:abstractNumId w:val="28"/>
  </w:num>
  <w:num w:numId="20">
    <w:abstractNumId w:val="13"/>
  </w:num>
  <w:num w:numId="21">
    <w:abstractNumId w:val="29"/>
  </w:num>
  <w:num w:numId="22">
    <w:abstractNumId w:val="30"/>
  </w:num>
  <w:num w:numId="23">
    <w:abstractNumId w:val="24"/>
  </w:num>
  <w:num w:numId="24">
    <w:abstractNumId w:val="10"/>
  </w:num>
  <w:num w:numId="25">
    <w:abstractNumId w:val="1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8"/>
  </w:num>
  <w:num w:numId="29">
    <w:abstractNumId w:val="6"/>
  </w:num>
  <w:num w:numId="30">
    <w:abstractNumId w:val="20"/>
  </w:num>
  <w:num w:numId="3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6"/>
  </w:num>
  <w:num w:numId="38">
    <w:abstractNumId w:val="23"/>
  </w:num>
  <w:num w:numId="39">
    <w:abstractNumId w:val="27"/>
  </w:num>
  <w:num w:numId="40">
    <w:abstractNumId w:val="36"/>
  </w:num>
  <w:num w:numId="41">
    <w:abstractNumId w:val="32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0"/>
    <w:rsid w:val="0000186A"/>
    <w:rsid w:val="00001D22"/>
    <w:rsid w:val="00002468"/>
    <w:rsid w:val="0000387E"/>
    <w:rsid w:val="000045D5"/>
    <w:rsid w:val="00004DAA"/>
    <w:rsid w:val="00005037"/>
    <w:rsid w:val="0000671C"/>
    <w:rsid w:val="000077BC"/>
    <w:rsid w:val="000106F8"/>
    <w:rsid w:val="00010E83"/>
    <w:rsid w:val="00010F4A"/>
    <w:rsid w:val="000115F0"/>
    <w:rsid w:val="0001290C"/>
    <w:rsid w:val="00012A2F"/>
    <w:rsid w:val="00012A6E"/>
    <w:rsid w:val="0001368A"/>
    <w:rsid w:val="00013D74"/>
    <w:rsid w:val="00014449"/>
    <w:rsid w:val="000151BA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4770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401E"/>
    <w:rsid w:val="0005449D"/>
    <w:rsid w:val="00054BF5"/>
    <w:rsid w:val="00054C7B"/>
    <w:rsid w:val="000551A6"/>
    <w:rsid w:val="00056528"/>
    <w:rsid w:val="00056584"/>
    <w:rsid w:val="000569A5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4EF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77093"/>
    <w:rsid w:val="00081510"/>
    <w:rsid w:val="00081B13"/>
    <w:rsid w:val="000821BB"/>
    <w:rsid w:val="00082C79"/>
    <w:rsid w:val="000843AB"/>
    <w:rsid w:val="000845D7"/>
    <w:rsid w:val="0008482E"/>
    <w:rsid w:val="00085912"/>
    <w:rsid w:val="0008634C"/>
    <w:rsid w:val="000873E1"/>
    <w:rsid w:val="00087D51"/>
    <w:rsid w:val="00087F56"/>
    <w:rsid w:val="0009146A"/>
    <w:rsid w:val="00091767"/>
    <w:rsid w:val="00092DD8"/>
    <w:rsid w:val="000930CA"/>
    <w:rsid w:val="00094C84"/>
    <w:rsid w:val="00094E86"/>
    <w:rsid w:val="00096102"/>
    <w:rsid w:val="000969EA"/>
    <w:rsid w:val="00097D71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511"/>
    <w:rsid w:val="000A3D24"/>
    <w:rsid w:val="000A422F"/>
    <w:rsid w:val="000A4520"/>
    <w:rsid w:val="000A4623"/>
    <w:rsid w:val="000A4A52"/>
    <w:rsid w:val="000A664A"/>
    <w:rsid w:val="000A69E1"/>
    <w:rsid w:val="000A6AD6"/>
    <w:rsid w:val="000B0098"/>
    <w:rsid w:val="000B18EC"/>
    <w:rsid w:val="000B29DA"/>
    <w:rsid w:val="000B2CB8"/>
    <w:rsid w:val="000B390D"/>
    <w:rsid w:val="000B3BDA"/>
    <w:rsid w:val="000B3F1F"/>
    <w:rsid w:val="000B3FE8"/>
    <w:rsid w:val="000B6935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5C4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4A3"/>
    <w:rsid w:val="000E0988"/>
    <w:rsid w:val="000E287D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517"/>
    <w:rsid w:val="000E79FB"/>
    <w:rsid w:val="000F17D1"/>
    <w:rsid w:val="000F321C"/>
    <w:rsid w:val="000F3553"/>
    <w:rsid w:val="000F383E"/>
    <w:rsid w:val="000F3875"/>
    <w:rsid w:val="000F46B0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0677C"/>
    <w:rsid w:val="001067A7"/>
    <w:rsid w:val="00107522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A4E"/>
    <w:rsid w:val="00146CFD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18F9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5FD9"/>
    <w:rsid w:val="00177445"/>
    <w:rsid w:val="00177DD9"/>
    <w:rsid w:val="0018074F"/>
    <w:rsid w:val="00182403"/>
    <w:rsid w:val="00182AD7"/>
    <w:rsid w:val="00182C2E"/>
    <w:rsid w:val="00183518"/>
    <w:rsid w:val="001838B7"/>
    <w:rsid w:val="001840A2"/>
    <w:rsid w:val="00184777"/>
    <w:rsid w:val="001864AC"/>
    <w:rsid w:val="00186F35"/>
    <w:rsid w:val="0018763C"/>
    <w:rsid w:val="00190441"/>
    <w:rsid w:val="00190677"/>
    <w:rsid w:val="00190C3F"/>
    <w:rsid w:val="00191833"/>
    <w:rsid w:val="001918FD"/>
    <w:rsid w:val="00191F80"/>
    <w:rsid w:val="0019331B"/>
    <w:rsid w:val="001935C2"/>
    <w:rsid w:val="001935F5"/>
    <w:rsid w:val="00193F4A"/>
    <w:rsid w:val="00194139"/>
    <w:rsid w:val="00196023"/>
    <w:rsid w:val="00196436"/>
    <w:rsid w:val="001A0096"/>
    <w:rsid w:val="001A0568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F0B"/>
    <w:rsid w:val="001B3331"/>
    <w:rsid w:val="001B36B7"/>
    <w:rsid w:val="001B37CC"/>
    <w:rsid w:val="001B3DBC"/>
    <w:rsid w:val="001B529E"/>
    <w:rsid w:val="001B5449"/>
    <w:rsid w:val="001B6637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08BD"/>
    <w:rsid w:val="001D1178"/>
    <w:rsid w:val="001D13C8"/>
    <w:rsid w:val="001D1C61"/>
    <w:rsid w:val="001D1E96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22B"/>
    <w:rsid w:val="001F0D28"/>
    <w:rsid w:val="001F23D2"/>
    <w:rsid w:val="001F3F44"/>
    <w:rsid w:val="001F65AE"/>
    <w:rsid w:val="001F67F3"/>
    <w:rsid w:val="001F7FDD"/>
    <w:rsid w:val="00201D4F"/>
    <w:rsid w:val="00202E97"/>
    <w:rsid w:val="00202F32"/>
    <w:rsid w:val="002035C6"/>
    <w:rsid w:val="00203E7D"/>
    <w:rsid w:val="00204084"/>
    <w:rsid w:val="00204CC1"/>
    <w:rsid w:val="0020633F"/>
    <w:rsid w:val="002063B4"/>
    <w:rsid w:val="00206BEA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307D6"/>
    <w:rsid w:val="002338F3"/>
    <w:rsid w:val="00233AEF"/>
    <w:rsid w:val="00233DD2"/>
    <w:rsid w:val="00234B44"/>
    <w:rsid w:val="00234CB6"/>
    <w:rsid w:val="00235149"/>
    <w:rsid w:val="00235D0F"/>
    <w:rsid w:val="00241AA8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53B"/>
    <w:rsid w:val="0027386F"/>
    <w:rsid w:val="00273EC9"/>
    <w:rsid w:val="00275207"/>
    <w:rsid w:val="00276FBB"/>
    <w:rsid w:val="00277157"/>
    <w:rsid w:val="00277C3C"/>
    <w:rsid w:val="00281A42"/>
    <w:rsid w:val="00281DC7"/>
    <w:rsid w:val="00282978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33"/>
    <w:rsid w:val="0029797E"/>
    <w:rsid w:val="002A07A2"/>
    <w:rsid w:val="002A0A3F"/>
    <w:rsid w:val="002A1AC1"/>
    <w:rsid w:val="002A1AD0"/>
    <w:rsid w:val="002A2B66"/>
    <w:rsid w:val="002A4B0C"/>
    <w:rsid w:val="002A7EC0"/>
    <w:rsid w:val="002B135C"/>
    <w:rsid w:val="002B1385"/>
    <w:rsid w:val="002B1AAA"/>
    <w:rsid w:val="002B1FAC"/>
    <w:rsid w:val="002B2B95"/>
    <w:rsid w:val="002B2EC2"/>
    <w:rsid w:val="002B3BF0"/>
    <w:rsid w:val="002B4145"/>
    <w:rsid w:val="002B579B"/>
    <w:rsid w:val="002B6315"/>
    <w:rsid w:val="002B6BC7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E0532"/>
    <w:rsid w:val="002E05CF"/>
    <w:rsid w:val="002E0650"/>
    <w:rsid w:val="002E1F45"/>
    <w:rsid w:val="002E2F06"/>
    <w:rsid w:val="002E31A3"/>
    <w:rsid w:val="002E3366"/>
    <w:rsid w:val="002E360D"/>
    <w:rsid w:val="002E3CDE"/>
    <w:rsid w:val="002E46F6"/>
    <w:rsid w:val="002E4774"/>
    <w:rsid w:val="002E6071"/>
    <w:rsid w:val="002E7ED1"/>
    <w:rsid w:val="002F019F"/>
    <w:rsid w:val="002F02E0"/>
    <w:rsid w:val="002F0C60"/>
    <w:rsid w:val="002F13A9"/>
    <w:rsid w:val="002F18C7"/>
    <w:rsid w:val="002F1EA0"/>
    <w:rsid w:val="002F27E2"/>
    <w:rsid w:val="002F343C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0D7"/>
    <w:rsid w:val="00310346"/>
    <w:rsid w:val="00310ACE"/>
    <w:rsid w:val="00312A27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C14"/>
    <w:rsid w:val="003233A5"/>
    <w:rsid w:val="00325261"/>
    <w:rsid w:val="003255AF"/>
    <w:rsid w:val="00325B89"/>
    <w:rsid w:val="00326412"/>
    <w:rsid w:val="00327515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2890"/>
    <w:rsid w:val="003435F7"/>
    <w:rsid w:val="003436C9"/>
    <w:rsid w:val="00343ACD"/>
    <w:rsid w:val="00344BED"/>
    <w:rsid w:val="00345737"/>
    <w:rsid w:val="00347539"/>
    <w:rsid w:val="00351B4F"/>
    <w:rsid w:val="00351CF2"/>
    <w:rsid w:val="0035346D"/>
    <w:rsid w:val="0035358E"/>
    <w:rsid w:val="00353FBA"/>
    <w:rsid w:val="003542B7"/>
    <w:rsid w:val="00354680"/>
    <w:rsid w:val="00354889"/>
    <w:rsid w:val="00354B93"/>
    <w:rsid w:val="00354E61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5D4"/>
    <w:rsid w:val="003C3261"/>
    <w:rsid w:val="003C347A"/>
    <w:rsid w:val="003C4263"/>
    <w:rsid w:val="003C62B4"/>
    <w:rsid w:val="003C7211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1AB"/>
    <w:rsid w:val="003D40C7"/>
    <w:rsid w:val="003D475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1B2"/>
    <w:rsid w:val="003F0AC1"/>
    <w:rsid w:val="003F0EB7"/>
    <w:rsid w:val="003F125A"/>
    <w:rsid w:val="003F1FCC"/>
    <w:rsid w:val="003F2C33"/>
    <w:rsid w:val="003F383D"/>
    <w:rsid w:val="003F5439"/>
    <w:rsid w:val="003F6671"/>
    <w:rsid w:val="003F7B3F"/>
    <w:rsid w:val="0040053C"/>
    <w:rsid w:val="0040065D"/>
    <w:rsid w:val="00400A80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F62"/>
    <w:rsid w:val="00413158"/>
    <w:rsid w:val="00413940"/>
    <w:rsid w:val="00414FDE"/>
    <w:rsid w:val="00415A6E"/>
    <w:rsid w:val="004164E2"/>
    <w:rsid w:val="00416847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BAE"/>
    <w:rsid w:val="00433D8D"/>
    <w:rsid w:val="0043425C"/>
    <w:rsid w:val="004350AD"/>
    <w:rsid w:val="004354A0"/>
    <w:rsid w:val="00436A0B"/>
    <w:rsid w:val="00437241"/>
    <w:rsid w:val="00443115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8C9"/>
    <w:rsid w:val="00447AA4"/>
    <w:rsid w:val="00447C1C"/>
    <w:rsid w:val="00447CA2"/>
    <w:rsid w:val="00447E0A"/>
    <w:rsid w:val="00451D91"/>
    <w:rsid w:val="00451FF7"/>
    <w:rsid w:val="00452F84"/>
    <w:rsid w:val="00452FE0"/>
    <w:rsid w:val="00453AFB"/>
    <w:rsid w:val="00455018"/>
    <w:rsid w:val="00455283"/>
    <w:rsid w:val="004566FE"/>
    <w:rsid w:val="004608EF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1E5B"/>
    <w:rsid w:val="0047237D"/>
    <w:rsid w:val="00472445"/>
    <w:rsid w:val="00472A8A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BFA"/>
    <w:rsid w:val="00490F2F"/>
    <w:rsid w:val="00492F50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630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C67"/>
    <w:rsid w:val="004C30B7"/>
    <w:rsid w:val="004C3C25"/>
    <w:rsid w:val="004C52E3"/>
    <w:rsid w:val="004C54E0"/>
    <w:rsid w:val="004C708D"/>
    <w:rsid w:val="004D03D7"/>
    <w:rsid w:val="004D0785"/>
    <w:rsid w:val="004D14B8"/>
    <w:rsid w:val="004D1E4C"/>
    <w:rsid w:val="004D3B62"/>
    <w:rsid w:val="004D3EDA"/>
    <w:rsid w:val="004D47C0"/>
    <w:rsid w:val="004D4B4C"/>
    <w:rsid w:val="004D4FC9"/>
    <w:rsid w:val="004D59CD"/>
    <w:rsid w:val="004D63B4"/>
    <w:rsid w:val="004D79CC"/>
    <w:rsid w:val="004D7A01"/>
    <w:rsid w:val="004D7ACD"/>
    <w:rsid w:val="004E003B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F05E6"/>
    <w:rsid w:val="004F11E0"/>
    <w:rsid w:val="004F1320"/>
    <w:rsid w:val="004F1EE4"/>
    <w:rsid w:val="004F20AA"/>
    <w:rsid w:val="004F2760"/>
    <w:rsid w:val="004F3161"/>
    <w:rsid w:val="004F3168"/>
    <w:rsid w:val="004F51FE"/>
    <w:rsid w:val="004F532C"/>
    <w:rsid w:val="004F5540"/>
    <w:rsid w:val="004F6472"/>
    <w:rsid w:val="004F64B4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7A"/>
    <w:rsid w:val="005318C1"/>
    <w:rsid w:val="005324B2"/>
    <w:rsid w:val="005349CB"/>
    <w:rsid w:val="00534B0C"/>
    <w:rsid w:val="005352E2"/>
    <w:rsid w:val="00535570"/>
    <w:rsid w:val="00535798"/>
    <w:rsid w:val="00536794"/>
    <w:rsid w:val="00536A5D"/>
    <w:rsid w:val="005400A3"/>
    <w:rsid w:val="0054059B"/>
    <w:rsid w:val="005409BB"/>
    <w:rsid w:val="00542AE2"/>
    <w:rsid w:val="00543740"/>
    <w:rsid w:val="00543FFA"/>
    <w:rsid w:val="00544923"/>
    <w:rsid w:val="005455E6"/>
    <w:rsid w:val="00546484"/>
    <w:rsid w:val="00546CAE"/>
    <w:rsid w:val="0054757F"/>
    <w:rsid w:val="0055084F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31B"/>
    <w:rsid w:val="005573F2"/>
    <w:rsid w:val="005579EC"/>
    <w:rsid w:val="00557C62"/>
    <w:rsid w:val="00561DE0"/>
    <w:rsid w:val="00562746"/>
    <w:rsid w:val="00562D90"/>
    <w:rsid w:val="00562F4E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354C"/>
    <w:rsid w:val="005A384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A8"/>
    <w:rsid w:val="005C192A"/>
    <w:rsid w:val="005C1EA2"/>
    <w:rsid w:val="005C4AC8"/>
    <w:rsid w:val="005C50CE"/>
    <w:rsid w:val="005C52E8"/>
    <w:rsid w:val="005C5F0D"/>
    <w:rsid w:val="005C611C"/>
    <w:rsid w:val="005C6C72"/>
    <w:rsid w:val="005C7F4D"/>
    <w:rsid w:val="005D0C73"/>
    <w:rsid w:val="005D1389"/>
    <w:rsid w:val="005D1D4F"/>
    <w:rsid w:val="005D237C"/>
    <w:rsid w:val="005D2EE3"/>
    <w:rsid w:val="005D3774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CDD"/>
    <w:rsid w:val="00600D52"/>
    <w:rsid w:val="00600EDD"/>
    <w:rsid w:val="00601373"/>
    <w:rsid w:val="00601ADA"/>
    <w:rsid w:val="00601BA0"/>
    <w:rsid w:val="00601E00"/>
    <w:rsid w:val="00602085"/>
    <w:rsid w:val="006046FF"/>
    <w:rsid w:val="00604CDF"/>
    <w:rsid w:val="00604E66"/>
    <w:rsid w:val="0060526B"/>
    <w:rsid w:val="00605A5F"/>
    <w:rsid w:val="00605B33"/>
    <w:rsid w:val="00606FB1"/>
    <w:rsid w:val="00610295"/>
    <w:rsid w:val="00612C28"/>
    <w:rsid w:val="00612C56"/>
    <w:rsid w:val="00612D8B"/>
    <w:rsid w:val="00613D1C"/>
    <w:rsid w:val="00614850"/>
    <w:rsid w:val="006148B0"/>
    <w:rsid w:val="00615F16"/>
    <w:rsid w:val="00617989"/>
    <w:rsid w:val="006206B5"/>
    <w:rsid w:val="0062273C"/>
    <w:rsid w:val="00624191"/>
    <w:rsid w:val="00624EE2"/>
    <w:rsid w:val="0062548A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37FF8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74CA"/>
    <w:rsid w:val="0065793A"/>
    <w:rsid w:val="00665FC0"/>
    <w:rsid w:val="00666189"/>
    <w:rsid w:val="006663F8"/>
    <w:rsid w:val="006668AF"/>
    <w:rsid w:val="006672F4"/>
    <w:rsid w:val="006673D9"/>
    <w:rsid w:val="0066795A"/>
    <w:rsid w:val="00667F18"/>
    <w:rsid w:val="00672162"/>
    <w:rsid w:val="00672FEE"/>
    <w:rsid w:val="006761E1"/>
    <w:rsid w:val="006771E5"/>
    <w:rsid w:val="00677E30"/>
    <w:rsid w:val="00680AEE"/>
    <w:rsid w:val="00681001"/>
    <w:rsid w:val="006818A0"/>
    <w:rsid w:val="006827C0"/>
    <w:rsid w:val="006827EB"/>
    <w:rsid w:val="00683EEA"/>
    <w:rsid w:val="00684E16"/>
    <w:rsid w:val="00684E8F"/>
    <w:rsid w:val="006851C7"/>
    <w:rsid w:val="006855A0"/>
    <w:rsid w:val="00686FAA"/>
    <w:rsid w:val="006907B9"/>
    <w:rsid w:val="0069134E"/>
    <w:rsid w:val="006930FE"/>
    <w:rsid w:val="0069450A"/>
    <w:rsid w:val="00695BF1"/>
    <w:rsid w:val="00696693"/>
    <w:rsid w:val="00697524"/>
    <w:rsid w:val="006A12BC"/>
    <w:rsid w:val="006A1D73"/>
    <w:rsid w:val="006A298C"/>
    <w:rsid w:val="006A3494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5B4"/>
    <w:rsid w:val="006C255D"/>
    <w:rsid w:val="006C3469"/>
    <w:rsid w:val="006C380C"/>
    <w:rsid w:val="006C3C56"/>
    <w:rsid w:val="006C41B2"/>
    <w:rsid w:val="006C5586"/>
    <w:rsid w:val="006C5723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240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1BCC"/>
    <w:rsid w:val="00702AEF"/>
    <w:rsid w:val="00702C13"/>
    <w:rsid w:val="007036AF"/>
    <w:rsid w:val="00703D23"/>
    <w:rsid w:val="0070463F"/>
    <w:rsid w:val="00704724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57FB"/>
    <w:rsid w:val="007270AE"/>
    <w:rsid w:val="00727644"/>
    <w:rsid w:val="007304C1"/>
    <w:rsid w:val="00732293"/>
    <w:rsid w:val="00732691"/>
    <w:rsid w:val="00732FB4"/>
    <w:rsid w:val="007337F8"/>
    <w:rsid w:val="00733BA8"/>
    <w:rsid w:val="00734264"/>
    <w:rsid w:val="007346E3"/>
    <w:rsid w:val="00734712"/>
    <w:rsid w:val="007367A5"/>
    <w:rsid w:val="0073714B"/>
    <w:rsid w:val="00737382"/>
    <w:rsid w:val="00737525"/>
    <w:rsid w:val="00737C55"/>
    <w:rsid w:val="00740366"/>
    <w:rsid w:val="007405E1"/>
    <w:rsid w:val="00740D27"/>
    <w:rsid w:val="00740D86"/>
    <w:rsid w:val="00743F5A"/>
    <w:rsid w:val="00745E50"/>
    <w:rsid w:val="00745F0C"/>
    <w:rsid w:val="0074684C"/>
    <w:rsid w:val="0074723E"/>
    <w:rsid w:val="007472E7"/>
    <w:rsid w:val="0074743B"/>
    <w:rsid w:val="0074756E"/>
    <w:rsid w:val="007476B3"/>
    <w:rsid w:val="00750B03"/>
    <w:rsid w:val="00751630"/>
    <w:rsid w:val="00751CF6"/>
    <w:rsid w:val="00751DDD"/>
    <w:rsid w:val="00754BE2"/>
    <w:rsid w:val="007575D0"/>
    <w:rsid w:val="00757C94"/>
    <w:rsid w:val="00757E1F"/>
    <w:rsid w:val="00757EC8"/>
    <w:rsid w:val="00757FDE"/>
    <w:rsid w:val="007605C8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6DE4"/>
    <w:rsid w:val="00787648"/>
    <w:rsid w:val="00787735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349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668"/>
    <w:rsid w:val="007C263B"/>
    <w:rsid w:val="007C2BF4"/>
    <w:rsid w:val="007C4680"/>
    <w:rsid w:val="007C46CD"/>
    <w:rsid w:val="007C47B4"/>
    <w:rsid w:val="007C48F4"/>
    <w:rsid w:val="007C5202"/>
    <w:rsid w:val="007C69BD"/>
    <w:rsid w:val="007C6CCF"/>
    <w:rsid w:val="007C6D98"/>
    <w:rsid w:val="007C6DD7"/>
    <w:rsid w:val="007C6F7D"/>
    <w:rsid w:val="007C6FCF"/>
    <w:rsid w:val="007D05BA"/>
    <w:rsid w:val="007D220F"/>
    <w:rsid w:val="007D28EB"/>
    <w:rsid w:val="007D30E6"/>
    <w:rsid w:val="007D34E1"/>
    <w:rsid w:val="007D36A0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D45"/>
    <w:rsid w:val="007F241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3B82"/>
    <w:rsid w:val="00814941"/>
    <w:rsid w:val="00815A72"/>
    <w:rsid w:val="00815E7F"/>
    <w:rsid w:val="008167F4"/>
    <w:rsid w:val="00816CC1"/>
    <w:rsid w:val="00816D91"/>
    <w:rsid w:val="00817EF8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5106"/>
    <w:rsid w:val="00845C43"/>
    <w:rsid w:val="0084621B"/>
    <w:rsid w:val="00846486"/>
    <w:rsid w:val="00846D46"/>
    <w:rsid w:val="00847B64"/>
    <w:rsid w:val="0085026F"/>
    <w:rsid w:val="008512F0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F2C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EF"/>
    <w:rsid w:val="00875F2F"/>
    <w:rsid w:val="008760C6"/>
    <w:rsid w:val="00876812"/>
    <w:rsid w:val="00877431"/>
    <w:rsid w:val="00877C5B"/>
    <w:rsid w:val="00880A53"/>
    <w:rsid w:val="00880EDD"/>
    <w:rsid w:val="00880FFE"/>
    <w:rsid w:val="0088132A"/>
    <w:rsid w:val="00883731"/>
    <w:rsid w:val="0088545C"/>
    <w:rsid w:val="00885646"/>
    <w:rsid w:val="00885F14"/>
    <w:rsid w:val="008867B5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469"/>
    <w:rsid w:val="00893B95"/>
    <w:rsid w:val="00893D0A"/>
    <w:rsid w:val="008941B3"/>
    <w:rsid w:val="008945FF"/>
    <w:rsid w:val="00895354"/>
    <w:rsid w:val="00895438"/>
    <w:rsid w:val="00895507"/>
    <w:rsid w:val="00896805"/>
    <w:rsid w:val="00896A99"/>
    <w:rsid w:val="00897954"/>
    <w:rsid w:val="00897B11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B0130"/>
    <w:rsid w:val="008B0EC8"/>
    <w:rsid w:val="008B14DD"/>
    <w:rsid w:val="008B173F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C3"/>
    <w:rsid w:val="008C098F"/>
    <w:rsid w:val="008C100C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6F3E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7B1"/>
    <w:rsid w:val="008F79D7"/>
    <w:rsid w:val="008F7C3D"/>
    <w:rsid w:val="009003D5"/>
    <w:rsid w:val="00901D33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0773D"/>
    <w:rsid w:val="0091007D"/>
    <w:rsid w:val="00910BB8"/>
    <w:rsid w:val="00910E9F"/>
    <w:rsid w:val="0091112E"/>
    <w:rsid w:val="00911420"/>
    <w:rsid w:val="00912554"/>
    <w:rsid w:val="00913C0C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703"/>
    <w:rsid w:val="009218A5"/>
    <w:rsid w:val="0092196F"/>
    <w:rsid w:val="00922790"/>
    <w:rsid w:val="00922C35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1E9"/>
    <w:rsid w:val="0094356F"/>
    <w:rsid w:val="00943A47"/>
    <w:rsid w:val="00943D76"/>
    <w:rsid w:val="00946F68"/>
    <w:rsid w:val="0094706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53F"/>
    <w:rsid w:val="009636D9"/>
    <w:rsid w:val="009648E0"/>
    <w:rsid w:val="009652D6"/>
    <w:rsid w:val="00965FFC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A009C"/>
    <w:rsid w:val="009A07C4"/>
    <w:rsid w:val="009A0B01"/>
    <w:rsid w:val="009A1C60"/>
    <w:rsid w:val="009A3240"/>
    <w:rsid w:val="009A3825"/>
    <w:rsid w:val="009A4E2A"/>
    <w:rsid w:val="009A6EE5"/>
    <w:rsid w:val="009A6EF1"/>
    <w:rsid w:val="009B2408"/>
    <w:rsid w:val="009B3270"/>
    <w:rsid w:val="009B3881"/>
    <w:rsid w:val="009B3C2D"/>
    <w:rsid w:val="009B3EE8"/>
    <w:rsid w:val="009B4500"/>
    <w:rsid w:val="009B49CA"/>
    <w:rsid w:val="009B4DAE"/>
    <w:rsid w:val="009B50E3"/>
    <w:rsid w:val="009B5949"/>
    <w:rsid w:val="009B5C29"/>
    <w:rsid w:val="009C07D3"/>
    <w:rsid w:val="009C23E4"/>
    <w:rsid w:val="009C24E3"/>
    <w:rsid w:val="009C30CC"/>
    <w:rsid w:val="009C3A87"/>
    <w:rsid w:val="009C5D21"/>
    <w:rsid w:val="009C5F44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709D"/>
    <w:rsid w:val="009F7C92"/>
    <w:rsid w:val="00A01282"/>
    <w:rsid w:val="00A01378"/>
    <w:rsid w:val="00A01524"/>
    <w:rsid w:val="00A0187B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6DE"/>
    <w:rsid w:val="00A26870"/>
    <w:rsid w:val="00A26B40"/>
    <w:rsid w:val="00A2799C"/>
    <w:rsid w:val="00A27C6F"/>
    <w:rsid w:val="00A30F37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36F6A"/>
    <w:rsid w:val="00A40F4E"/>
    <w:rsid w:val="00A41608"/>
    <w:rsid w:val="00A41AF9"/>
    <w:rsid w:val="00A422F2"/>
    <w:rsid w:val="00A43DF0"/>
    <w:rsid w:val="00A45CCA"/>
    <w:rsid w:val="00A45EAE"/>
    <w:rsid w:val="00A509C4"/>
    <w:rsid w:val="00A50E2C"/>
    <w:rsid w:val="00A514F4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2F77"/>
    <w:rsid w:val="00A83424"/>
    <w:rsid w:val="00A83E3E"/>
    <w:rsid w:val="00A84E93"/>
    <w:rsid w:val="00A854D6"/>
    <w:rsid w:val="00A8580F"/>
    <w:rsid w:val="00A858D4"/>
    <w:rsid w:val="00A8647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B"/>
    <w:rsid w:val="00AA0242"/>
    <w:rsid w:val="00AA060B"/>
    <w:rsid w:val="00AA0A65"/>
    <w:rsid w:val="00AA1909"/>
    <w:rsid w:val="00AA3571"/>
    <w:rsid w:val="00AA3844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F15"/>
    <w:rsid w:val="00AB42E2"/>
    <w:rsid w:val="00AB447D"/>
    <w:rsid w:val="00AB4773"/>
    <w:rsid w:val="00AB58D0"/>
    <w:rsid w:val="00AB5BB8"/>
    <w:rsid w:val="00AB5BBD"/>
    <w:rsid w:val="00AB7359"/>
    <w:rsid w:val="00AB74EC"/>
    <w:rsid w:val="00AB7D4A"/>
    <w:rsid w:val="00AC159E"/>
    <w:rsid w:val="00AC1A9A"/>
    <w:rsid w:val="00AC4284"/>
    <w:rsid w:val="00AC56A4"/>
    <w:rsid w:val="00AC6E66"/>
    <w:rsid w:val="00AC6FB6"/>
    <w:rsid w:val="00AC7371"/>
    <w:rsid w:val="00AD0864"/>
    <w:rsid w:val="00AD09A6"/>
    <w:rsid w:val="00AD1364"/>
    <w:rsid w:val="00AD2738"/>
    <w:rsid w:val="00AD330B"/>
    <w:rsid w:val="00AD3373"/>
    <w:rsid w:val="00AD35A0"/>
    <w:rsid w:val="00AD3709"/>
    <w:rsid w:val="00AD3F2C"/>
    <w:rsid w:val="00AD40B7"/>
    <w:rsid w:val="00AD4890"/>
    <w:rsid w:val="00AD4B7E"/>
    <w:rsid w:val="00AD4CC9"/>
    <w:rsid w:val="00AD50F5"/>
    <w:rsid w:val="00AD6DBC"/>
    <w:rsid w:val="00AD7AE7"/>
    <w:rsid w:val="00AE0122"/>
    <w:rsid w:val="00AE0220"/>
    <w:rsid w:val="00AE069C"/>
    <w:rsid w:val="00AE1BEB"/>
    <w:rsid w:val="00AE1E0E"/>
    <w:rsid w:val="00AE23A6"/>
    <w:rsid w:val="00AE2D89"/>
    <w:rsid w:val="00AE2FE4"/>
    <w:rsid w:val="00AE5068"/>
    <w:rsid w:val="00AE512D"/>
    <w:rsid w:val="00AE6ACF"/>
    <w:rsid w:val="00AE732E"/>
    <w:rsid w:val="00AE772B"/>
    <w:rsid w:val="00AE7F6E"/>
    <w:rsid w:val="00AF08AE"/>
    <w:rsid w:val="00AF27B2"/>
    <w:rsid w:val="00AF2953"/>
    <w:rsid w:val="00AF2A15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5FB5"/>
    <w:rsid w:val="00AF6517"/>
    <w:rsid w:val="00AF7CB8"/>
    <w:rsid w:val="00AF7E36"/>
    <w:rsid w:val="00AF7FBD"/>
    <w:rsid w:val="00B01A61"/>
    <w:rsid w:val="00B03084"/>
    <w:rsid w:val="00B03989"/>
    <w:rsid w:val="00B04EF3"/>
    <w:rsid w:val="00B06235"/>
    <w:rsid w:val="00B06788"/>
    <w:rsid w:val="00B11395"/>
    <w:rsid w:val="00B11629"/>
    <w:rsid w:val="00B118A6"/>
    <w:rsid w:val="00B11FA3"/>
    <w:rsid w:val="00B129E4"/>
    <w:rsid w:val="00B131BF"/>
    <w:rsid w:val="00B1325D"/>
    <w:rsid w:val="00B134B9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81"/>
    <w:rsid w:val="00B249DF"/>
    <w:rsid w:val="00B24C0A"/>
    <w:rsid w:val="00B24E5E"/>
    <w:rsid w:val="00B24EE4"/>
    <w:rsid w:val="00B2525A"/>
    <w:rsid w:val="00B27535"/>
    <w:rsid w:val="00B31BF1"/>
    <w:rsid w:val="00B32EA7"/>
    <w:rsid w:val="00B3354D"/>
    <w:rsid w:val="00B34356"/>
    <w:rsid w:val="00B355B0"/>
    <w:rsid w:val="00B35F83"/>
    <w:rsid w:val="00B36D96"/>
    <w:rsid w:val="00B40676"/>
    <w:rsid w:val="00B40DD9"/>
    <w:rsid w:val="00B42D9A"/>
    <w:rsid w:val="00B42E24"/>
    <w:rsid w:val="00B4557F"/>
    <w:rsid w:val="00B46451"/>
    <w:rsid w:val="00B477DE"/>
    <w:rsid w:val="00B47F87"/>
    <w:rsid w:val="00B51A9F"/>
    <w:rsid w:val="00B51AC6"/>
    <w:rsid w:val="00B52B33"/>
    <w:rsid w:val="00B53322"/>
    <w:rsid w:val="00B540A9"/>
    <w:rsid w:val="00B56E39"/>
    <w:rsid w:val="00B57B69"/>
    <w:rsid w:val="00B61CCD"/>
    <w:rsid w:val="00B62CEA"/>
    <w:rsid w:val="00B63C73"/>
    <w:rsid w:val="00B64692"/>
    <w:rsid w:val="00B64743"/>
    <w:rsid w:val="00B65361"/>
    <w:rsid w:val="00B65DC1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925"/>
    <w:rsid w:val="00B810C0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879A7"/>
    <w:rsid w:val="00B9000A"/>
    <w:rsid w:val="00B9011D"/>
    <w:rsid w:val="00B912DE"/>
    <w:rsid w:val="00B91466"/>
    <w:rsid w:val="00B91732"/>
    <w:rsid w:val="00B9364B"/>
    <w:rsid w:val="00B93987"/>
    <w:rsid w:val="00B93BCB"/>
    <w:rsid w:val="00B94250"/>
    <w:rsid w:val="00B9431D"/>
    <w:rsid w:val="00B946FA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6BF"/>
    <w:rsid w:val="00BB1F52"/>
    <w:rsid w:val="00BB2531"/>
    <w:rsid w:val="00BB2BFA"/>
    <w:rsid w:val="00BB446A"/>
    <w:rsid w:val="00BB4C19"/>
    <w:rsid w:val="00BB57C0"/>
    <w:rsid w:val="00BB6316"/>
    <w:rsid w:val="00BB64BF"/>
    <w:rsid w:val="00BB6C61"/>
    <w:rsid w:val="00BC0DB5"/>
    <w:rsid w:val="00BC1765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07BF"/>
    <w:rsid w:val="00BD11B0"/>
    <w:rsid w:val="00BD1BD3"/>
    <w:rsid w:val="00BD1BDB"/>
    <w:rsid w:val="00BD1DC7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91"/>
    <w:rsid w:val="00BE14D5"/>
    <w:rsid w:val="00BE17D6"/>
    <w:rsid w:val="00BE18FF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8B9"/>
    <w:rsid w:val="00C01EBC"/>
    <w:rsid w:val="00C020E5"/>
    <w:rsid w:val="00C02377"/>
    <w:rsid w:val="00C03215"/>
    <w:rsid w:val="00C03264"/>
    <w:rsid w:val="00C0468B"/>
    <w:rsid w:val="00C0495F"/>
    <w:rsid w:val="00C05B46"/>
    <w:rsid w:val="00C05F09"/>
    <w:rsid w:val="00C06539"/>
    <w:rsid w:val="00C06613"/>
    <w:rsid w:val="00C06D0D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440A"/>
    <w:rsid w:val="00C25E78"/>
    <w:rsid w:val="00C26125"/>
    <w:rsid w:val="00C2613B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42A89"/>
    <w:rsid w:val="00C42FFF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0C7D"/>
    <w:rsid w:val="00CA3D3C"/>
    <w:rsid w:val="00CA4656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0953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410"/>
    <w:rsid w:val="00CF1432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D01047"/>
    <w:rsid w:val="00D01498"/>
    <w:rsid w:val="00D01E01"/>
    <w:rsid w:val="00D033FA"/>
    <w:rsid w:val="00D04C86"/>
    <w:rsid w:val="00D04D26"/>
    <w:rsid w:val="00D06A12"/>
    <w:rsid w:val="00D07BCB"/>
    <w:rsid w:val="00D10ABE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D61"/>
    <w:rsid w:val="00D21998"/>
    <w:rsid w:val="00D22720"/>
    <w:rsid w:val="00D22990"/>
    <w:rsid w:val="00D22C38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418E"/>
    <w:rsid w:val="00D34B4E"/>
    <w:rsid w:val="00D34C4A"/>
    <w:rsid w:val="00D34C65"/>
    <w:rsid w:val="00D35B84"/>
    <w:rsid w:val="00D36704"/>
    <w:rsid w:val="00D36B86"/>
    <w:rsid w:val="00D3761E"/>
    <w:rsid w:val="00D405CE"/>
    <w:rsid w:val="00D41BF4"/>
    <w:rsid w:val="00D41FEC"/>
    <w:rsid w:val="00D42939"/>
    <w:rsid w:val="00D43000"/>
    <w:rsid w:val="00D4341B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47C02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4083"/>
    <w:rsid w:val="00D74C45"/>
    <w:rsid w:val="00D74E40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36F3"/>
    <w:rsid w:val="00D9383F"/>
    <w:rsid w:val="00D94A18"/>
    <w:rsid w:val="00D950F7"/>
    <w:rsid w:val="00D95416"/>
    <w:rsid w:val="00D961A4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372"/>
    <w:rsid w:val="00DA5697"/>
    <w:rsid w:val="00DA56CF"/>
    <w:rsid w:val="00DA5AFE"/>
    <w:rsid w:val="00DA632F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B6C7E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289"/>
    <w:rsid w:val="00DD50DD"/>
    <w:rsid w:val="00DD60ED"/>
    <w:rsid w:val="00DD650B"/>
    <w:rsid w:val="00DD66CE"/>
    <w:rsid w:val="00DD77A5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E58"/>
    <w:rsid w:val="00DF3733"/>
    <w:rsid w:val="00DF46DF"/>
    <w:rsid w:val="00DF5BE3"/>
    <w:rsid w:val="00DF5D65"/>
    <w:rsid w:val="00DF6C36"/>
    <w:rsid w:val="00DF731A"/>
    <w:rsid w:val="00DF7DCF"/>
    <w:rsid w:val="00E00C5F"/>
    <w:rsid w:val="00E01A60"/>
    <w:rsid w:val="00E01FB4"/>
    <w:rsid w:val="00E022A9"/>
    <w:rsid w:val="00E0258C"/>
    <w:rsid w:val="00E02DC3"/>
    <w:rsid w:val="00E03285"/>
    <w:rsid w:val="00E034FA"/>
    <w:rsid w:val="00E0378C"/>
    <w:rsid w:val="00E0398C"/>
    <w:rsid w:val="00E03C86"/>
    <w:rsid w:val="00E04A2A"/>
    <w:rsid w:val="00E05AAB"/>
    <w:rsid w:val="00E0759E"/>
    <w:rsid w:val="00E1024C"/>
    <w:rsid w:val="00E11690"/>
    <w:rsid w:val="00E11E51"/>
    <w:rsid w:val="00E12DB4"/>
    <w:rsid w:val="00E12FB1"/>
    <w:rsid w:val="00E14588"/>
    <w:rsid w:val="00E14D7E"/>
    <w:rsid w:val="00E158B9"/>
    <w:rsid w:val="00E15C2F"/>
    <w:rsid w:val="00E177EE"/>
    <w:rsid w:val="00E17942"/>
    <w:rsid w:val="00E2023A"/>
    <w:rsid w:val="00E2031E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09DC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3EA0"/>
    <w:rsid w:val="00E4488D"/>
    <w:rsid w:val="00E453E8"/>
    <w:rsid w:val="00E45781"/>
    <w:rsid w:val="00E46D58"/>
    <w:rsid w:val="00E46DBA"/>
    <w:rsid w:val="00E47E17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2CDE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933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9D7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BC9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785"/>
    <w:rsid w:val="00EF7EB2"/>
    <w:rsid w:val="00EF7EE2"/>
    <w:rsid w:val="00F0172D"/>
    <w:rsid w:val="00F02B90"/>
    <w:rsid w:val="00F037BD"/>
    <w:rsid w:val="00F04188"/>
    <w:rsid w:val="00F0419A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49A"/>
    <w:rsid w:val="00F247F2"/>
    <w:rsid w:val="00F256FE"/>
    <w:rsid w:val="00F25925"/>
    <w:rsid w:val="00F25F32"/>
    <w:rsid w:val="00F26C1F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7F92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3F64"/>
    <w:rsid w:val="00F53FE4"/>
    <w:rsid w:val="00F54609"/>
    <w:rsid w:val="00F54710"/>
    <w:rsid w:val="00F54E30"/>
    <w:rsid w:val="00F56726"/>
    <w:rsid w:val="00F56FFF"/>
    <w:rsid w:val="00F5702B"/>
    <w:rsid w:val="00F60935"/>
    <w:rsid w:val="00F60983"/>
    <w:rsid w:val="00F6152A"/>
    <w:rsid w:val="00F63528"/>
    <w:rsid w:val="00F644BD"/>
    <w:rsid w:val="00F65769"/>
    <w:rsid w:val="00F66A08"/>
    <w:rsid w:val="00F66AB2"/>
    <w:rsid w:val="00F673D5"/>
    <w:rsid w:val="00F70815"/>
    <w:rsid w:val="00F7136A"/>
    <w:rsid w:val="00F7387A"/>
    <w:rsid w:val="00F73A34"/>
    <w:rsid w:val="00F74418"/>
    <w:rsid w:val="00F75B55"/>
    <w:rsid w:val="00F77153"/>
    <w:rsid w:val="00F77314"/>
    <w:rsid w:val="00F775A0"/>
    <w:rsid w:val="00F81CCC"/>
    <w:rsid w:val="00F82612"/>
    <w:rsid w:val="00F8308A"/>
    <w:rsid w:val="00F83690"/>
    <w:rsid w:val="00F83F49"/>
    <w:rsid w:val="00F8544A"/>
    <w:rsid w:val="00F8612E"/>
    <w:rsid w:val="00F86358"/>
    <w:rsid w:val="00F86EEE"/>
    <w:rsid w:val="00F8785F"/>
    <w:rsid w:val="00F90857"/>
    <w:rsid w:val="00F9199B"/>
    <w:rsid w:val="00F92422"/>
    <w:rsid w:val="00F9290B"/>
    <w:rsid w:val="00F94CF0"/>
    <w:rsid w:val="00F95386"/>
    <w:rsid w:val="00F953D7"/>
    <w:rsid w:val="00F95520"/>
    <w:rsid w:val="00F96501"/>
    <w:rsid w:val="00F96D97"/>
    <w:rsid w:val="00F96F6E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3F9B"/>
    <w:rsid w:val="00FB40CB"/>
    <w:rsid w:val="00FB4A2C"/>
    <w:rsid w:val="00FB4DB4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698"/>
    <w:rsid w:val="00FD6342"/>
    <w:rsid w:val="00FD6961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A21"/>
    <w:rsid w:val="00FE40FC"/>
    <w:rsid w:val="00FE4CC7"/>
    <w:rsid w:val="00FE6438"/>
    <w:rsid w:val="00FE67C2"/>
    <w:rsid w:val="00FE6DDC"/>
    <w:rsid w:val="00FF15D1"/>
    <w:rsid w:val="00FF1C2B"/>
    <w:rsid w:val="00FF2E12"/>
    <w:rsid w:val="00FF3DE2"/>
    <w:rsid w:val="00FF45EB"/>
    <w:rsid w:val="00FF47E5"/>
    <w:rsid w:val="00FF64B5"/>
    <w:rsid w:val="00FF6C38"/>
    <w:rsid w:val="00FF6F1B"/>
    <w:rsid w:val="00FF7C07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BE1F"/>
  <w15:chartTrackingRefBased/>
  <w15:docId w15:val="{4D9FC7ED-AC11-4A6F-8ECC-0CA88E4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241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7F2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7F24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F24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7F24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7F24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24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24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24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24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241D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7F24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7F241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7F241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7F241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F241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F241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7F2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7F241D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7F241D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7F241D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7F241D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7F241D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7F241D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7F241D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7F241D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7F241D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7F241D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7F241D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7F241D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7F241D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7F241D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7F241D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7F241D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7F241D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7F241D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7F241D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7F241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7F241D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7F241D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7F24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7F241D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7F241D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7F241D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7F241D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7F241D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7F241D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7F241D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7F241D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7F241D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7F241D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7F241D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7F241D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7F241D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7F241D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7F241D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7F241D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7F241D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7F241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7F241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F241D"/>
    <w:rPr>
      <w:i/>
      <w:iCs/>
    </w:rPr>
  </w:style>
  <w:style w:type="character" w:styleId="aff9">
    <w:name w:val="Subtle Reference"/>
    <w:basedOn w:val="a1"/>
    <w:uiPriority w:val="31"/>
    <w:qFormat/>
    <w:rsid w:val="007F241D"/>
    <w:rPr>
      <w:smallCaps/>
    </w:rPr>
  </w:style>
  <w:style w:type="paragraph" w:styleId="affa">
    <w:name w:val="Title"/>
    <w:basedOn w:val="a0"/>
    <w:link w:val="affb"/>
    <w:uiPriority w:val="10"/>
    <w:unhideWhenUsed/>
    <w:rsid w:val="007F241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Название Знак"/>
    <w:basedOn w:val="a1"/>
    <w:link w:val="affa"/>
    <w:uiPriority w:val="10"/>
    <w:rsid w:val="007F241D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7F241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7F241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7F241D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7F241D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7F241D"/>
    <w:rPr>
      <w:color w:val="808080"/>
    </w:rPr>
  </w:style>
  <w:style w:type="character" w:styleId="afff1">
    <w:name w:val="page number"/>
    <w:basedOn w:val="a1"/>
    <w:rsid w:val="007F241D"/>
  </w:style>
  <w:style w:type="paragraph" w:customStyle="1" w:styleId="ConsNormal">
    <w:name w:val="ConsNormal Знак"/>
    <w:link w:val="ConsNormal0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7F241D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7F241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7F241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7F241D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7F241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7F24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7F241D"/>
    <w:rPr>
      <w:vertAlign w:val="superscript"/>
    </w:rPr>
  </w:style>
  <w:style w:type="paragraph" w:styleId="afff8">
    <w:name w:val="Document Map"/>
    <w:basedOn w:val="a0"/>
    <w:link w:val="afff9"/>
    <w:semiHidden/>
    <w:rsid w:val="007F241D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7F24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7F241D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7F241D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7F241D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7F241D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7F241D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7F241D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7F241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7F24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7F241D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7F241D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7F241D"/>
    <w:pPr>
      <w:numPr>
        <w:ilvl w:val="1"/>
        <w:numId w:val="13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Таблица шапка"/>
    <w:basedOn w:val="a0"/>
    <w:rsid w:val="007F241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</w:rPr>
  </w:style>
  <w:style w:type="paragraph" w:customStyle="1" w:styleId="affff4">
    <w:name w:val="Таблица текст"/>
    <w:basedOn w:val="a0"/>
    <w:rsid w:val="007F241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F24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A40F4E"/>
    <w:rPr>
      <w:color w:val="605E5C"/>
      <w:shd w:val="clear" w:color="auto" w:fill="E1DFDD"/>
    </w:rPr>
  </w:style>
  <w:style w:type="paragraph" w:customStyle="1" w:styleId="12">
    <w:name w:val="Обычный1"/>
    <w:rsid w:val="001A056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22</Pages>
  <Words>12509</Words>
  <Characters>71303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84</cp:revision>
  <dcterms:created xsi:type="dcterms:W3CDTF">2022-11-16T09:37:00Z</dcterms:created>
  <dcterms:modified xsi:type="dcterms:W3CDTF">2023-12-14T11:05:00Z</dcterms:modified>
</cp:coreProperties>
</file>